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279064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ac61422a-29c7-4a5a-957e-10d44a9a8bf8" w:id="1"/>
      <w:r>
        <w:rPr>
          <w:rFonts w:ascii="Times New Roman" w:hAnsi="Times New Roman"/>
          <w:b/>
          <w:i w:val="false"/>
          <w:color w:val="000000"/>
          <w:sz w:val="28"/>
        </w:rPr>
        <w:t>Буинский муниципальный район Республики Татарстан</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99bf644-f3de-4153-a38b-a44d917c4aaf" w:id="2"/>
      <w:r>
        <w:rPr>
          <w:rFonts w:ascii="Times New Roman" w:hAnsi="Times New Roman"/>
          <w:b/>
          <w:i w:val="false"/>
          <w:color w:val="000000"/>
          <w:sz w:val="28"/>
        </w:rPr>
        <w:t>Исполнительный комитет Буинского муниципального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«Аксунская СОШ Буинского муниципального района РТ»</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Хасанова Г.Н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по УР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Хайбуллина Г.А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Хайруллин Т.Д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сентября</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1750822)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w:t>
      </w:r>
      <w:r>
        <w:rPr>
          <w:rFonts w:ascii="Times New Roman" w:hAnsi="Times New Roman"/>
          <w:b w:val="false"/>
          <w:i w:val="false"/>
          <w:color w:val="000000"/>
          <w:sz w:val="28"/>
        </w:rPr>
        <w:t xml:space="preserve"> 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a138e01f-71ee-4195-a132-95a500e7f996" w:id="3"/>
      <w:r>
        <w:rPr>
          <w:rFonts w:ascii="Times New Roman" w:hAnsi="Times New Roman"/>
          <w:b/>
          <w:i w:val="false"/>
          <w:color w:val="000000"/>
          <w:sz w:val="28"/>
        </w:rPr>
        <w:t>Аксу</w:t>
      </w:r>
      <w:bookmarkEnd w:id="3"/>
      <w:r>
        <w:rPr>
          <w:rFonts w:ascii="Times New Roman" w:hAnsi="Times New Roman"/>
          <w:b/>
          <w:i w:val="false"/>
          <w:color w:val="000000"/>
          <w:sz w:val="28"/>
        </w:rPr>
        <w:t xml:space="preserve">‌ </w:t>
      </w:r>
      <w:bookmarkStart w:name="a612539e-b3c8-455e-88a4-bebacddb476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2790648" w:id="5"/>
    <w:p>
      <w:pPr>
        <w:sectPr>
          <w:pgSz w:w="11906" w:h="16383" w:orient="portrait"/>
        </w:sectPr>
      </w:pPr>
    </w:p>
    <w:bookmarkEnd w:id="5"/>
    <w:bookmarkEnd w:id="0"/>
    <w:bookmarkStart w:name="block-12790650"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pPr>
        <w:spacing w:before="0" w:after="0"/>
        <w:ind w:left="120"/>
        <w:jc w:val="both"/>
      </w:pPr>
    </w:p>
    <w:p>
      <w:pPr>
        <w:spacing w:before="0" w:after="0"/>
        <w:ind w:firstLine="600"/>
        <w:jc w:val="both"/>
      </w:pPr>
      <w:r>
        <w:rPr>
          <w:rFonts w:ascii="Times New Roman" w:hAnsi="Times New Roman"/>
          <w:b w:val="false"/>
          <w:i w:val="false"/>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pPr>
        <w:spacing w:before="0" w:after="0"/>
        <w:ind w:left="120"/>
        <w:jc w:val="both"/>
      </w:pPr>
    </w:p>
    <w:p>
      <w:pPr>
        <w:spacing w:before="0" w:after="0"/>
        <w:ind w:firstLine="600"/>
        <w:jc w:val="both"/>
      </w:pPr>
      <w:r>
        <w:rPr>
          <w:rFonts w:ascii="Times New Roman" w:hAnsi="Times New Roman"/>
          <w:b w:val="false"/>
          <w:i w:val="false"/>
          <w:color w:val="000000"/>
          <w:sz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pPr>
        <w:spacing w:before="0" w:after="0"/>
        <w:ind w:left="120"/>
        <w:jc w:val="both"/>
      </w:pPr>
    </w:p>
    <w:p>
      <w:pPr>
        <w:spacing w:before="0" w:after="0"/>
        <w:ind w:firstLine="600"/>
        <w:jc w:val="both"/>
      </w:pPr>
      <w:r>
        <w:rPr>
          <w:rFonts w:ascii="Times New Roman" w:hAnsi="Times New Roman"/>
          <w:b w:val="false"/>
          <w:i w:val="false"/>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pPr>
        <w:spacing w:before="0" w:after="0"/>
        <w:ind w:left="120"/>
        <w:jc w:val="both"/>
      </w:pPr>
    </w:p>
    <w:p>
      <w:pPr>
        <w:spacing w:before="0" w:after="0"/>
        <w:ind w:firstLine="600"/>
        <w:jc w:val="both"/>
      </w:pPr>
      <w:r>
        <w:rPr>
          <w:rFonts w:ascii="Times New Roman" w:hAnsi="Times New Roman"/>
          <w:b w:val="false"/>
          <w:i w:val="false"/>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pPr>
        <w:spacing w:before="0" w:after="0"/>
        <w:ind w:left="120"/>
        <w:jc w:val="both"/>
      </w:pPr>
    </w:p>
    <w:p>
      <w:pPr>
        <w:spacing w:before="0" w:after="0"/>
        <w:ind w:firstLine="600"/>
        <w:jc w:val="both"/>
      </w:pPr>
      <w:r>
        <w:rPr>
          <w:rFonts w:ascii="Times New Roman" w:hAnsi="Times New Roman"/>
          <w:b w:val="false"/>
          <w:i w:val="false"/>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pPr>
        <w:spacing w:before="0" w:after="0"/>
        <w:ind w:left="120"/>
        <w:jc w:val="both"/>
      </w:pPr>
    </w:p>
    <w:p>
      <w:pPr>
        <w:spacing w:before="0" w:after="0"/>
        <w:ind w:firstLine="600"/>
        <w:jc w:val="both"/>
      </w:pPr>
      <w:r>
        <w:rPr>
          <w:rFonts w:ascii="Times New Roman" w:hAnsi="Times New Roman"/>
          <w:b w:val="false"/>
          <w:i w:val="false"/>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pPr>
        <w:spacing w:before="0" w:after="0"/>
        <w:ind w:firstLine="600"/>
        <w:jc w:val="both"/>
      </w:pPr>
      <w:r>
        <w:rPr>
          <w:rFonts w:ascii="Times New Roman" w:hAnsi="Times New Roman"/>
          <w:b w:val="false"/>
          <w:i w:val="false"/>
          <w:color w:val="000000"/>
          <w:sz w:val="28"/>
        </w:rPr>
        <w:t>‌</w:t>
      </w:r>
      <w:bookmarkStart w:name="10bad217-7d99-408e-b09f-86f4333d94ae" w:id="7"/>
      <w:r>
        <w:rPr>
          <w:rFonts w:ascii="Times New Roman" w:hAnsi="Times New Roman"/>
          <w:b w:val="false"/>
          <w:i w:val="false"/>
          <w:color w:val="000000"/>
          <w:sz w:val="28"/>
        </w:rPr>
        <w:t xml:space="preserve">Общее число часов, рекомендованных для изучения физической культуры на уровне основного общего образования, – 340 часов: в 5 классе – 68 часа (2часа в неделю), в 6 классе – 68 часа (2 часа в неделю), в 7 классе – 68 часа (2 часа в неделю), в 8 классе – 68 часа (2 часа в неделю), в 9 классе – 68 часа (2 часа в неделю). На модульный блок «Базовая физическая подготовка» </w:t>
      </w:r>
      <w:bookmarkEnd w:id="7"/>
      <w:r>
        <w:rPr>
          <w:rFonts w:ascii="Times New Roman" w:hAnsi="Times New Roman"/>
          <w:b w:val="false"/>
          <w:i w:val="false"/>
          <w:color w:val="000000"/>
          <w:sz w:val="28"/>
        </w:rPr>
        <w:t>‌</w:t>
      </w:r>
    </w:p>
    <w:p>
      <w:pPr>
        <w:spacing w:before="0" w:after="0"/>
        <w:ind w:left="120"/>
        <w:jc w:val="both"/>
      </w:pPr>
    </w:p>
    <w:p>
      <w:pPr>
        <w:spacing w:before="0" w:after="0"/>
        <w:ind w:left="120"/>
        <w:jc w:val="both"/>
      </w:pPr>
    </w:p>
    <w:p>
      <w:pPr>
        <w:spacing w:before="0" w:after="0" w:line="264"/>
        <w:ind w:left="120"/>
        <w:jc w:val="both"/>
      </w:pPr>
      <w:r>
        <w:rPr>
          <w:rFonts w:ascii="Times New Roman" w:hAnsi="Times New Roman"/>
          <w:b w:val="false"/>
          <w:i w:val="false"/>
          <w:color w:val="000000"/>
          <w:sz w:val="28"/>
        </w:rPr>
        <w:t>​</w:t>
      </w:r>
    </w:p>
    <w:bookmarkStart w:name="block-12790650" w:id="8"/>
    <w:p>
      <w:pPr>
        <w:sectPr>
          <w:pgSz w:w="11906" w:h="16383" w:orient="portrait"/>
        </w:sectPr>
      </w:pPr>
    </w:p>
    <w:bookmarkEnd w:id="8"/>
    <w:bookmarkEnd w:id="6"/>
    <w:bookmarkStart w:name="block-12790649"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w:t>
      </w:r>
      <w:bookmarkStart w:name="_Toc137567697" w:id="10"/>
      <w:bookmarkEnd w:id="10"/>
      <w:r>
        <w:rPr>
          <w:rFonts w:ascii="Times New Roman" w:hAnsi="Times New Roman"/>
          <w:b/>
          <w:i w:val="false"/>
          <w:color w:val="000000"/>
          <w:sz w:val="28"/>
        </w:rPr>
        <w:t>5 КЛАСС</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pPr>
        <w:spacing w:before="0" w:after="0" w:line="264"/>
        <w:ind w:firstLine="600"/>
        <w:jc w:val="both"/>
      </w:pPr>
      <w:r>
        <w:rPr>
          <w:rFonts w:ascii="Times New Roman" w:hAnsi="Times New Roman"/>
          <w:b w:val="false"/>
          <w:i w:val="false"/>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pPr>
        <w:spacing w:before="0" w:after="0" w:line="264"/>
        <w:ind w:firstLine="600"/>
        <w:jc w:val="both"/>
      </w:pPr>
      <w:r>
        <w:rPr>
          <w:rFonts w:ascii="Times New Roman" w:hAnsi="Times New Roman"/>
          <w:b w:val="false"/>
          <w:i w:val="false"/>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pPr>
        <w:spacing w:before="0" w:after="0" w:line="264"/>
        <w:ind w:firstLine="600"/>
        <w:jc w:val="both"/>
      </w:pPr>
      <w:r>
        <w:rPr>
          <w:rFonts w:ascii="Times New Roman" w:hAnsi="Times New Roman"/>
          <w:b w:val="false"/>
          <w:i w:val="false"/>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pPr>
        <w:spacing w:before="0" w:after="0" w:line="264"/>
        <w:ind w:firstLine="600"/>
        <w:jc w:val="both"/>
      </w:pPr>
      <w:r>
        <w:rPr>
          <w:rFonts w:ascii="Times New Roman" w:hAnsi="Times New Roman"/>
          <w:b w:val="false"/>
          <w:i w:val="false"/>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pPr>
        <w:spacing w:before="0" w:after="0" w:line="264"/>
        <w:ind w:firstLine="600"/>
        <w:jc w:val="both"/>
      </w:pPr>
      <w:r>
        <w:rPr>
          <w:rFonts w:ascii="Times New Roman" w:hAnsi="Times New Roman"/>
          <w:b w:val="false"/>
          <w:i w:val="false"/>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pPr>
        <w:spacing w:before="0" w:after="0" w:line="264"/>
        <w:ind w:firstLine="600"/>
        <w:jc w:val="both"/>
      </w:pPr>
      <w:r>
        <w:rPr>
          <w:rFonts w:ascii="Times New Roman" w:hAnsi="Times New Roman"/>
          <w:b w:val="false"/>
          <w:i w:val="false"/>
          <w:color w:val="000000"/>
          <w:sz w:val="28"/>
        </w:rPr>
        <w:t>Составление дневника физической культуры.</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спортивно-оздоровительной деятельности в здоровом образе жизни современного человека.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pPr>
        <w:spacing w:before="0" w:after="0" w:line="264"/>
        <w:ind w:firstLine="600"/>
        <w:jc w:val="both"/>
      </w:pPr>
      <w:r>
        <w:rPr>
          <w:rFonts w:ascii="Times New Roman" w:hAnsi="Times New Roman"/>
          <w:b w:val="false"/>
          <w:i w:val="false"/>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pPr>
        <w:spacing w:before="0" w:after="0" w:line="264"/>
        <w:ind w:firstLine="600"/>
        <w:jc w:val="both"/>
      </w:pPr>
      <w:r>
        <w:rPr>
          <w:rFonts w:ascii="Times New Roman" w:hAnsi="Times New Roman"/>
          <w:b w:val="false"/>
          <w:i w:val="false"/>
          <w:color w:val="000000"/>
          <w:sz w:val="28"/>
        </w:rPr>
        <w:t>Метание малого мяча с места в вертикальную неподвижную мишень, метание малого мяча на дальность с трёх шагов разбега.</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pPr>
        <w:spacing w:before="0" w:after="0" w:line="264"/>
        <w:ind w:firstLine="600"/>
        <w:jc w:val="both"/>
      </w:pPr>
      <w:r>
        <w:rPr>
          <w:rFonts w:ascii="Times New Roman" w:hAnsi="Times New Roman"/>
          <w:b w:val="false"/>
          <w:i w:val="false"/>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pPr>
        <w:spacing w:before="0" w:after="0" w:line="264"/>
        <w:ind w:firstLine="600"/>
        <w:jc w:val="both"/>
      </w:pPr>
      <w:r>
        <w:rPr>
          <w:rFonts w:ascii="Times New Roman" w:hAnsi="Times New Roman"/>
          <w:b w:val="false"/>
          <w:i w:val="false"/>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8" w:id="11"/>
      <w:bookmarkEnd w:id="11"/>
    </w:p>
    <w:p>
      <w:pPr>
        <w:spacing w:before="0" w:after="0"/>
        <w:ind w:left="120"/>
        <w:jc w:val="left"/>
      </w:pPr>
    </w:p>
    <w:p>
      <w:pPr>
        <w:spacing w:before="0" w:after="0"/>
        <w:ind w:left="120"/>
        <w:jc w:val="left"/>
      </w:pPr>
      <w:r>
        <w:rPr>
          <w:rFonts w:ascii="Times New Roman" w:hAnsi="Times New Roman"/>
          <w:b/>
          <w:i w:val="false"/>
          <w:color w:val="000000"/>
          <w:sz w:val="28"/>
        </w:rPr>
        <w:t>6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pPr>
        <w:spacing w:before="0" w:after="0" w:line="264"/>
        <w:ind w:firstLine="600"/>
        <w:jc w:val="both"/>
      </w:pPr>
      <w:r>
        <w:rPr>
          <w:rFonts w:ascii="Times New Roman" w:hAnsi="Times New Roman"/>
          <w:b w:val="false"/>
          <w:i w:val="false"/>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pPr>
        <w:spacing w:before="0" w:after="0" w:line="264"/>
        <w:ind w:firstLine="600"/>
        <w:jc w:val="both"/>
      </w:pPr>
      <w:r>
        <w:rPr>
          <w:rFonts w:ascii="Times New Roman" w:hAnsi="Times New Roman"/>
          <w:b w:val="false"/>
          <w:i w:val="false"/>
          <w:color w:val="000000"/>
          <w:sz w:val="28"/>
        </w:rPr>
        <w:t>Правила и способы составления плана самостоятельных занятий физической подготовкой.</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pPr>
        <w:spacing w:before="0" w:after="0" w:line="264"/>
        <w:ind w:firstLine="600"/>
        <w:jc w:val="both"/>
      </w:pPr>
      <w:r>
        <w:rPr>
          <w:rFonts w:ascii="Times New Roman" w:hAnsi="Times New Roman"/>
          <w:b w:val="false"/>
          <w:i w:val="false"/>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pPr>
        <w:spacing w:before="0" w:after="0" w:line="264"/>
        <w:ind w:firstLine="600"/>
        <w:jc w:val="both"/>
      </w:pPr>
      <w:r>
        <w:rPr>
          <w:rFonts w:ascii="Times New Roman" w:hAnsi="Times New Roman"/>
          <w:b w:val="false"/>
          <w:i w:val="false"/>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pPr>
        <w:spacing w:before="0" w:after="0" w:line="264"/>
        <w:ind w:firstLine="600"/>
        <w:jc w:val="both"/>
      </w:pPr>
      <w:r>
        <w:rPr>
          <w:rFonts w:ascii="Times New Roman" w:hAnsi="Times New Roman"/>
          <w:b w:val="false"/>
          <w:i w:val="false"/>
          <w:color w:val="000000"/>
          <w:sz w:val="28"/>
        </w:rPr>
        <w:t xml:space="preserve">Опорные прыжки через гимнастического козла с разбега способом «согнув ноги» (мальчики) и способом «ноги врозь» (девочки). </w:t>
      </w:r>
    </w:p>
    <w:p>
      <w:pPr>
        <w:spacing w:before="0" w:after="0" w:line="264"/>
        <w:ind w:firstLine="600"/>
        <w:jc w:val="both"/>
      </w:pPr>
      <w:r>
        <w:rPr>
          <w:rFonts w:ascii="Times New Roman" w:hAnsi="Times New Roman"/>
          <w:b w:val="false"/>
          <w:i w:val="false"/>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pPr>
        <w:spacing w:before="0" w:after="0" w:line="264"/>
        <w:ind w:firstLine="600"/>
        <w:jc w:val="both"/>
      </w:pPr>
      <w:r>
        <w:rPr>
          <w:rFonts w:ascii="Times New Roman" w:hAnsi="Times New Roman"/>
          <w:b w:val="false"/>
          <w:i w:val="false"/>
          <w:color w:val="000000"/>
          <w:sz w:val="28"/>
        </w:rPr>
        <w:t xml:space="preserve">Упражнения на невысокой гимнастической перекладине: висы, упор ноги врозь, перемах вперёд и обратно (мальчики). </w:t>
      </w:r>
    </w:p>
    <w:p>
      <w:pPr>
        <w:spacing w:before="0" w:after="0" w:line="264"/>
        <w:ind w:firstLine="600"/>
        <w:jc w:val="both"/>
      </w:pPr>
      <w:r>
        <w:rPr>
          <w:rFonts w:ascii="Times New Roman" w:hAnsi="Times New Roman"/>
          <w:b w:val="false"/>
          <w:i w:val="false"/>
          <w:color w:val="000000"/>
          <w:sz w:val="28"/>
        </w:rPr>
        <w:t>Лазанье по канату в три приёма (мальчики).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pPr>
        <w:spacing w:before="0" w:after="0" w:line="264"/>
        <w:ind w:firstLine="600"/>
        <w:jc w:val="both"/>
      </w:pPr>
      <w:r>
        <w:rPr>
          <w:rFonts w:ascii="Times New Roman" w:hAnsi="Times New Roman"/>
          <w:b w:val="false"/>
          <w:i w:val="false"/>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pPr>
        <w:spacing w:before="0" w:after="0" w:line="264"/>
        <w:ind w:firstLine="600"/>
        <w:jc w:val="both"/>
      </w:pPr>
      <w:r>
        <w:rPr>
          <w:rFonts w:ascii="Times New Roman" w:hAnsi="Times New Roman"/>
          <w:b w:val="false"/>
          <w:i w:val="false"/>
          <w:color w:val="000000"/>
          <w:sz w:val="28"/>
        </w:rPr>
        <w:t xml:space="preserve">Метание малого (теннисного) мяча в подвижную (раскачивающуюся) мишень.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pPr>
        <w:spacing w:before="0" w:after="0" w:line="264"/>
        <w:ind w:firstLine="600"/>
        <w:jc w:val="both"/>
      </w:pPr>
      <w:r>
        <w:rPr>
          <w:rFonts w:ascii="Times New Roman" w:hAnsi="Times New Roman"/>
          <w:b w:val="false"/>
          <w:i w:val="false"/>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pPr>
        <w:spacing w:before="0" w:after="0" w:line="264"/>
        <w:ind w:firstLine="600"/>
        <w:jc w:val="both"/>
      </w:pPr>
      <w:r>
        <w:rPr>
          <w:rFonts w:ascii="Times New Roman" w:hAnsi="Times New Roman"/>
          <w:b w:val="false"/>
          <w:i w:val="false"/>
          <w:color w:val="000000"/>
          <w:sz w:val="28"/>
        </w:rPr>
        <w:t xml:space="preserve">Правила игры и игровая деятельность по правилам с использованием разученных технических приёмов.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pPr>
        <w:spacing w:before="0" w:after="0" w:line="264"/>
        <w:ind w:firstLine="600"/>
        <w:jc w:val="both"/>
      </w:pPr>
      <w:r>
        <w:rPr>
          <w:rFonts w:ascii="Times New Roman" w:hAnsi="Times New Roman"/>
          <w:b w:val="false"/>
          <w:i w:val="false"/>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9" w:id="12"/>
      <w:bookmarkEnd w:id="12"/>
    </w:p>
    <w:p>
      <w:pPr>
        <w:spacing w:before="0" w:after="0"/>
        <w:ind w:left="120"/>
        <w:jc w:val="left"/>
      </w:pPr>
    </w:p>
    <w:p>
      <w:pPr>
        <w:spacing w:before="0" w:after="0"/>
        <w:ind w:left="120"/>
        <w:jc w:val="left"/>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color w:val="000000"/>
          <w:spacing w:val="-2"/>
          <w:sz w:val="28"/>
        </w:rPr>
        <w:t>Знания о физической культуре.</w:t>
      </w:r>
    </w:p>
    <w:p>
      <w:pPr>
        <w:spacing w:before="0" w:after="0" w:line="264"/>
        <w:ind w:firstLine="600"/>
        <w:jc w:val="both"/>
      </w:pPr>
      <w:r>
        <w:rPr>
          <w:rFonts w:ascii="Times New Roman" w:hAnsi="Times New Roman"/>
          <w:b w:val="false"/>
          <w:i w:val="false"/>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pPr>
        <w:spacing w:before="0" w:after="0" w:line="264"/>
        <w:ind w:firstLine="600"/>
        <w:jc w:val="both"/>
      </w:pPr>
      <w:r>
        <w:rPr>
          <w:rFonts w:ascii="Times New Roman" w:hAnsi="Times New Roman"/>
          <w:b w:val="false"/>
          <w:i w:val="false"/>
          <w:color w:val="000000"/>
          <w:spacing w:val="-2"/>
          <w:sz w:val="28"/>
        </w:rPr>
        <w:t>Влияние занятий физической культурой и спортом на воспитание положительных качеств личности современного человека.</w:t>
      </w:r>
    </w:p>
    <w:p>
      <w:pPr>
        <w:spacing w:before="0" w:after="0" w:line="264"/>
        <w:ind w:firstLine="600"/>
        <w:jc w:val="both"/>
      </w:pPr>
      <w:r>
        <w:rPr>
          <w:rFonts w:ascii="Times New Roman" w:hAnsi="Times New Roman"/>
          <w:b/>
          <w:i/>
          <w:color w:val="000000"/>
          <w:spacing w:val="-2"/>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pPr>
        <w:spacing w:before="0" w:after="0" w:line="264"/>
        <w:ind w:firstLine="600"/>
        <w:jc w:val="both"/>
      </w:pPr>
      <w:r>
        <w:rPr>
          <w:rFonts w:ascii="Times New Roman" w:hAnsi="Times New Roman"/>
          <w:b w:val="false"/>
          <w:i w:val="false"/>
          <w:color w:val="000000"/>
          <w:spacing w:val="-2"/>
          <w:sz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pPr>
        <w:spacing w:before="0" w:after="0" w:line="264"/>
        <w:ind w:firstLine="600"/>
        <w:jc w:val="both"/>
      </w:pPr>
      <w:r>
        <w:rPr>
          <w:rFonts w:ascii="Times New Roman" w:hAnsi="Times New Roman"/>
          <w:b w:val="false"/>
          <w:i w:val="false"/>
          <w:color w:val="000000"/>
          <w:spacing w:val="-2"/>
          <w:sz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pPr>
        <w:spacing w:before="0" w:after="0" w:line="264"/>
        <w:ind w:firstLine="600"/>
        <w:jc w:val="both"/>
      </w:pPr>
      <w:r>
        <w:rPr>
          <w:rFonts w:ascii="Times New Roman" w:hAnsi="Times New Roman"/>
          <w:b/>
          <w:i/>
          <w:color w:val="000000"/>
          <w:spacing w:val="-2"/>
          <w:sz w:val="28"/>
        </w:rPr>
        <w:t>Физическое совершенствование.</w:t>
      </w:r>
    </w:p>
    <w:p>
      <w:pPr>
        <w:spacing w:before="0" w:after="0" w:line="264"/>
        <w:ind w:firstLine="600"/>
        <w:jc w:val="both"/>
      </w:pPr>
      <w:r>
        <w:rPr>
          <w:rFonts w:ascii="Times New Roman" w:hAnsi="Times New Roman"/>
          <w:b w:val="false"/>
          <w:i/>
          <w:color w:val="000000"/>
          <w:spacing w:val="-2"/>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pPr>
        <w:spacing w:before="0" w:after="0" w:line="264"/>
        <w:ind w:firstLine="600"/>
        <w:jc w:val="both"/>
      </w:pPr>
      <w:r>
        <w:rPr>
          <w:rFonts w:ascii="Times New Roman" w:hAnsi="Times New Roman"/>
          <w:b w:val="false"/>
          <w:i/>
          <w:color w:val="000000"/>
          <w:spacing w:val="-2"/>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pacing w:val="-2"/>
          <w:sz w:val="28"/>
        </w:rPr>
        <w:t>Модуль «Гимнастика».</w:t>
      </w:r>
    </w:p>
    <w:p>
      <w:pPr>
        <w:spacing w:before="0" w:after="0" w:line="264"/>
        <w:ind w:firstLine="600"/>
        <w:jc w:val="both"/>
      </w:pPr>
      <w:r>
        <w:rPr>
          <w:rFonts w:ascii="Times New Roman" w:hAnsi="Times New Roman"/>
          <w:b w:val="false"/>
          <w:i w:val="false"/>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pPr>
        <w:spacing w:before="0" w:after="0" w:line="264"/>
        <w:ind w:firstLine="600"/>
        <w:jc w:val="both"/>
      </w:pPr>
      <w:r>
        <w:rPr>
          <w:rFonts w:ascii="Times New Roman" w:hAnsi="Times New Roman"/>
          <w:b w:val="false"/>
          <w:i w:val="false"/>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pPr>
        <w:spacing w:before="0" w:after="0" w:line="264"/>
        <w:ind w:firstLine="600"/>
        <w:jc w:val="both"/>
      </w:pPr>
      <w:r>
        <w:rPr>
          <w:rFonts w:ascii="Times New Roman" w:hAnsi="Times New Roman"/>
          <w:b w:val="false"/>
          <w:i w:val="false"/>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pPr>
        <w:spacing w:before="0" w:after="0" w:line="264"/>
        <w:ind w:firstLine="600"/>
        <w:jc w:val="both"/>
      </w:pPr>
      <w:r>
        <w:rPr>
          <w:rFonts w:ascii="Times New Roman" w:hAnsi="Times New Roman"/>
          <w:b w:val="false"/>
          <w:i w:val="false"/>
          <w:color w:val="000000"/>
          <w:spacing w:val="-2"/>
          <w:sz w:val="28"/>
        </w:rPr>
        <w:t>Модуль «Лёгкая атлетика».</w:t>
      </w:r>
    </w:p>
    <w:p>
      <w:pPr>
        <w:spacing w:before="0" w:after="0" w:line="264"/>
        <w:ind w:firstLine="600"/>
        <w:jc w:val="both"/>
      </w:pPr>
      <w:r>
        <w:rPr>
          <w:rFonts w:ascii="Times New Roman" w:hAnsi="Times New Roman"/>
          <w:b w:val="false"/>
          <w:i w:val="false"/>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pPr>
        <w:spacing w:before="0" w:after="0" w:line="264"/>
        <w:ind w:firstLine="600"/>
        <w:jc w:val="both"/>
      </w:pPr>
      <w:r>
        <w:rPr>
          <w:rFonts w:ascii="Times New Roman" w:hAnsi="Times New Roman"/>
          <w:b w:val="false"/>
          <w:i w:val="false"/>
          <w:color w:val="000000"/>
          <w:spacing w:val="-2"/>
          <w:sz w:val="28"/>
        </w:rPr>
        <w:t>Метание малого (теннисного) мяча по движущейся (катящейся) с разной скоростью мишени.</w:t>
      </w:r>
    </w:p>
    <w:p>
      <w:pPr>
        <w:spacing w:before="0" w:after="0" w:line="264"/>
        <w:ind w:firstLine="600"/>
        <w:jc w:val="both"/>
      </w:pPr>
      <w:r>
        <w:rPr>
          <w:rFonts w:ascii="Times New Roman" w:hAnsi="Times New Roman"/>
          <w:b w:val="false"/>
          <w:i w:val="false"/>
          <w:color w:val="000000"/>
          <w:spacing w:val="-2"/>
          <w:sz w:val="28"/>
        </w:rPr>
        <w:t>Модуль «Зимние виды спорта».</w:t>
      </w:r>
    </w:p>
    <w:p>
      <w:pPr>
        <w:spacing w:before="0" w:after="0" w:line="264"/>
        <w:ind w:firstLine="600"/>
        <w:jc w:val="both"/>
      </w:pPr>
      <w:r>
        <w:rPr>
          <w:rFonts w:ascii="Times New Roman" w:hAnsi="Times New Roman"/>
          <w:b w:val="false"/>
          <w:i w:val="false"/>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pPr>
        <w:spacing w:before="0" w:after="0" w:line="264"/>
        <w:ind w:firstLine="600"/>
        <w:jc w:val="both"/>
      </w:pPr>
      <w:r>
        <w:rPr>
          <w:rFonts w:ascii="Times New Roman" w:hAnsi="Times New Roman"/>
          <w:b w:val="false"/>
          <w:i w:val="false"/>
          <w:color w:val="000000"/>
          <w:spacing w:val="-2"/>
          <w:sz w:val="28"/>
        </w:rPr>
        <w:t xml:space="preserve">Модуль «Спортивные игры». </w:t>
      </w:r>
    </w:p>
    <w:p>
      <w:pPr>
        <w:spacing w:before="0" w:after="0" w:line="264"/>
        <w:ind w:firstLine="600"/>
        <w:jc w:val="both"/>
      </w:pPr>
      <w:r>
        <w:rPr>
          <w:rFonts w:ascii="Times New Roman" w:hAnsi="Times New Roman"/>
          <w:b w:val="false"/>
          <w:i w:val="false"/>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pPr>
        <w:spacing w:before="0" w:after="0" w:line="264"/>
        <w:ind w:firstLine="600"/>
        <w:jc w:val="both"/>
      </w:pPr>
      <w:r>
        <w:rPr>
          <w:rFonts w:ascii="Times New Roman" w:hAnsi="Times New Roman"/>
          <w:b w:val="false"/>
          <w:i w:val="false"/>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pacing w:val="-2"/>
          <w:sz w:val="28"/>
        </w:rPr>
        <w:t>Модуль «Спорт».</w:t>
      </w:r>
    </w:p>
    <w:p>
      <w:pPr>
        <w:spacing w:before="0" w:after="0" w:line="264"/>
        <w:ind w:firstLine="600"/>
        <w:jc w:val="both"/>
      </w:pPr>
      <w:r>
        <w:rPr>
          <w:rFonts w:ascii="Times New Roman" w:hAnsi="Times New Roman"/>
          <w:b w:val="false"/>
          <w:i w:val="false"/>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0" w:id="13"/>
      <w:bookmarkEnd w:id="13"/>
    </w:p>
    <w:p>
      <w:pPr>
        <w:spacing w:before="0" w:after="0"/>
        <w:ind w:left="120"/>
        <w:jc w:val="left"/>
      </w:pPr>
    </w:p>
    <w:p>
      <w:pPr>
        <w:spacing w:before="0" w:after="0"/>
        <w:ind w:left="120"/>
        <w:jc w:val="left"/>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pPr>
        <w:spacing w:before="0" w:after="0" w:line="264"/>
        <w:ind w:firstLine="600"/>
        <w:jc w:val="both"/>
      </w:pPr>
      <w:r>
        <w:rPr>
          <w:rFonts w:ascii="Times New Roman" w:hAnsi="Times New Roman"/>
          <w:b w:val="false"/>
          <w:i w:val="false"/>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pPr>
        <w:spacing w:before="0" w:after="0" w:line="264"/>
        <w:ind w:firstLine="600"/>
        <w:jc w:val="both"/>
      </w:pPr>
      <w:r>
        <w:rPr>
          <w:rFonts w:ascii="Times New Roman" w:hAnsi="Times New Roman"/>
          <w:b w:val="false"/>
          <w:i w:val="false"/>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Кроссовый бег, прыжок в длину с разбега способом «прогнувшись».</w:t>
      </w:r>
    </w:p>
    <w:p>
      <w:pPr>
        <w:spacing w:before="0" w:after="0" w:line="264"/>
        <w:ind w:firstLine="600"/>
        <w:jc w:val="both"/>
      </w:pPr>
      <w:r>
        <w:rPr>
          <w:rFonts w:ascii="Times New Roman" w:hAnsi="Times New Roman"/>
          <w:b w:val="false"/>
          <w:i w:val="false"/>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1" w:id="14"/>
      <w:bookmarkEnd w:id="14"/>
    </w:p>
    <w:p>
      <w:pPr>
        <w:spacing w:before="0" w:after="0"/>
        <w:ind w:left="120"/>
        <w:jc w:val="left"/>
      </w:pPr>
    </w:p>
    <w:p>
      <w:pPr>
        <w:spacing w:before="0" w:after="0"/>
        <w:ind w:left="120"/>
        <w:jc w:val="left"/>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Брасс: подводящие упражнения и плавание в полной координации. Повороты при плавании брассом.</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Техническая подготовка в игровых действиях: ведение, передачи, приёмы и броски мяча на месте, в прыжке, после ведения.</w:t>
      </w:r>
    </w:p>
    <w:p>
      <w:pPr>
        <w:spacing w:before="0" w:after="0" w:line="264"/>
        <w:ind w:firstLine="600"/>
        <w:jc w:val="both"/>
      </w:pPr>
      <w:r>
        <w:rPr>
          <w:rFonts w:ascii="Times New Roman" w:hAnsi="Times New Roman"/>
          <w:b w:val="false"/>
          <w:i w:val="false"/>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pPr>
        <w:spacing w:before="0" w:after="0" w:line="264"/>
        <w:ind w:firstLine="600"/>
        <w:jc w:val="both"/>
      </w:pPr>
      <w:r>
        <w:rPr>
          <w:rFonts w:ascii="Times New Roman" w:hAnsi="Times New Roman"/>
          <w:b w:val="false"/>
          <w:i w:val="false"/>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Развитие силовых способностей.</w:t>
      </w:r>
    </w:p>
    <w:p>
      <w:pPr>
        <w:spacing w:before="0" w:after="0" w:line="264"/>
        <w:ind w:firstLine="600"/>
        <w:jc w:val="both"/>
      </w:pPr>
      <w:r>
        <w:rPr>
          <w:rFonts w:ascii="Times New Roman" w:hAnsi="Times New Roman"/>
          <w:b w:val="false"/>
          <w:i w:val="false"/>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pPr>
        <w:spacing w:before="0" w:after="0" w:line="264"/>
        <w:ind w:firstLine="600"/>
        <w:jc w:val="both"/>
      </w:pPr>
      <w:r>
        <w:rPr>
          <w:rFonts w:ascii="Times New Roman" w:hAnsi="Times New Roman"/>
          <w:b w:val="false"/>
          <w:i/>
          <w:color w:val="000000"/>
          <w:sz w:val="28"/>
        </w:rPr>
        <w:t>Развитие скоростных способностей.</w:t>
      </w:r>
    </w:p>
    <w:p>
      <w:pPr>
        <w:spacing w:before="0" w:after="0" w:line="264"/>
        <w:ind w:firstLine="600"/>
        <w:jc w:val="both"/>
      </w:pPr>
      <w:r>
        <w:rPr>
          <w:rFonts w:ascii="Times New Roman" w:hAnsi="Times New Roman"/>
          <w:b w:val="false"/>
          <w:i w:val="false"/>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pPr>
        <w:spacing w:before="0" w:after="0" w:line="264"/>
        <w:ind w:firstLine="600"/>
        <w:jc w:val="both"/>
      </w:pPr>
      <w:r>
        <w:rPr>
          <w:rFonts w:ascii="Times New Roman" w:hAnsi="Times New Roman"/>
          <w:b w:val="false"/>
          <w:i/>
          <w:color w:val="000000"/>
          <w:sz w:val="28"/>
        </w:rPr>
        <w:t>Развитие выносливости.</w:t>
      </w:r>
    </w:p>
    <w:p>
      <w:pPr>
        <w:spacing w:before="0" w:after="0" w:line="264"/>
        <w:ind w:firstLine="600"/>
        <w:jc w:val="both"/>
      </w:pPr>
      <w:r>
        <w:rPr>
          <w:rFonts w:ascii="Times New Roman" w:hAnsi="Times New Roman"/>
          <w:b w:val="false"/>
          <w:i w:val="false"/>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pPr>
        <w:spacing w:before="0" w:after="0" w:line="264"/>
        <w:ind w:firstLine="600"/>
        <w:jc w:val="both"/>
      </w:pPr>
      <w:r>
        <w:rPr>
          <w:rFonts w:ascii="Times New Roman" w:hAnsi="Times New Roman"/>
          <w:b w:val="false"/>
          <w:i/>
          <w:color w:val="000000"/>
          <w:sz w:val="28"/>
        </w:rPr>
        <w:t>Развитие координации движений.</w:t>
      </w:r>
    </w:p>
    <w:p>
      <w:pPr>
        <w:spacing w:before="0" w:after="0" w:line="264"/>
        <w:ind w:firstLine="600"/>
        <w:jc w:val="both"/>
      </w:pPr>
      <w:r>
        <w:rPr>
          <w:rFonts w:ascii="Times New Roman" w:hAnsi="Times New Roman"/>
          <w:b w:val="false"/>
          <w:i w:val="false"/>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pPr>
        <w:spacing w:before="0" w:after="0" w:line="264"/>
        <w:ind w:firstLine="600"/>
        <w:jc w:val="both"/>
      </w:pPr>
      <w:r>
        <w:rPr>
          <w:rFonts w:ascii="Times New Roman" w:hAnsi="Times New Roman"/>
          <w:b w:val="false"/>
          <w:i/>
          <w:color w:val="000000"/>
          <w:sz w:val="28"/>
        </w:rPr>
        <w:t>Развитие гибкости.</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color w:val="000000"/>
          <w:sz w:val="28"/>
        </w:rPr>
        <w:t>Упражнения культурно-этнической направленности.</w:t>
      </w:r>
    </w:p>
    <w:p>
      <w:pPr>
        <w:spacing w:before="0" w:after="0" w:line="264"/>
        <w:ind w:firstLine="600"/>
        <w:jc w:val="both"/>
      </w:pPr>
      <w:r>
        <w:rPr>
          <w:rFonts w:ascii="Times New Roman" w:hAnsi="Times New Roman"/>
          <w:b w:val="false"/>
          <w:i w:val="false"/>
          <w:color w:val="000000"/>
          <w:sz w:val="28"/>
        </w:rPr>
        <w:t xml:space="preserve">Сюжетно-образные и обрядовые игры. Технические действия национальных видов спорта. </w:t>
      </w:r>
    </w:p>
    <w:p>
      <w:pPr>
        <w:spacing w:before="0" w:after="0" w:line="264"/>
        <w:ind w:firstLine="600"/>
        <w:jc w:val="both"/>
      </w:pPr>
      <w:r>
        <w:rPr>
          <w:rFonts w:ascii="Times New Roman" w:hAnsi="Times New Roman"/>
          <w:b w:val="false"/>
          <w:i/>
          <w:color w:val="000000"/>
          <w:sz w:val="28"/>
        </w:rPr>
        <w:t>Специальная физическая подготовка.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w:t>
      </w:r>
    </w:p>
    <w:p>
      <w:pPr>
        <w:spacing w:before="0" w:after="0" w:line="264"/>
        <w:ind w:firstLine="600"/>
        <w:jc w:val="both"/>
      </w:pPr>
      <w:r>
        <w:rPr>
          <w:rFonts w:ascii="Times New Roman" w:hAnsi="Times New Roman"/>
          <w:b w:val="false"/>
          <w:i w:val="false"/>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pPr>
        <w:spacing w:before="0" w:after="0" w:line="264"/>
        <w:ind w:firstLine="600"/>
        <w:jc w:val="both"/>
      </w:pPr>
      <w:r>
        <w:rPr>
          <w:rFonts w:ascii="Times New Roman" w:hAnsi="Times New Roman"/>
          <w:b w:val="false"/>
          <w:i w:val="false"/>
          <w:color w:val="000000"/>
          <w:sz w:val="28"/>
        </w:rPr>
        <w:t>Футбол.</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12790649" w:id="15"/>
    <w:p>
      <w:pPr>
        <w:sectPr>
          <w:pgSz w:w="11906" w:h="16383" w:orient="portrait"/>
        </w:sectPr>
      </w:pPr>
    </w:p>
    <w:bookmarkEnd w:id="15"/>
    <w:bookmarkEnd w:id="9"/>
    <w:bookmarkStart w:name="block-12790646" w:id="16"/>
    <w:p>
      <w:pPr>
        <w:spacing w:before="0" w:after="0" w:line="264"/>
        <w:ind w:left="120"/>
        <w:jc w:val="both"/>
      </w:pPr>
      <w:bookmarkStart w:name="_Toc137548640" w:id="17"/>
      <w:bookmarkEnd w:id="17"/>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8"/>
      <w:bookmarkEnd w:id="18"/>
    </w:p>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pPr>
        <w:spacing w:before="0" w:after="0" w:line="264"/>
        <w:ind w:firstLine="600"/>
        <w:jc w:val="both"/>
      </w:pPr>
      <w:r>
        <w:rPr>
          <w:rFonts w:ascii="Times New Roman" w:hAnsi="Times New Roman"/>
          <w:b w:val="false"/>
          <w:i w:val="false"/>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pPr>
        <w:spacing w:before="0" w:after="0" w:line="264"/>
        <w:ind w:firstLine="600"/>
        <w:jc w:val="both"/>
      </w:pPr>
      <w:r>
        <w:rPr>
          <w:rFonts w:ascii="Times New Roman" w:hAnsi="Times New Roman"/>
          <w:b w:val="false"/>
          <w:i w:val="false"/>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pPr>
        <w:spacing w:before="0" w:after="0" w:line="264"/>
        <w:ind w:firstLine="600"/>
        <w:jc w:val="both"/>
      </w:pPr>
      <w:r>
        <w:rPr>
          <w:rFonts w:ascii="Times New Roman" w:hAnsi="Times New Roman"/>
          <w:b w:val="false"/>
          <w:i w:val="false"/>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pPr>
        <w:spacing w:before="0" w:after="0" w:line="264"/>
        <w:ind w:firstLine="600"/>
        <w:jc w:val="both"/>
      </w:pPr>
      <w:r>
        <w:rPr>
          <w:rFonts w:ascii="Times New Roman" w:hAnsi="Times New Roman"/>
          <w:b w:val="false"/>
          <w:i w:val="false"/>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pPr>
        <w:spacing w:before="0" w:after="0" w:line="264"/>
        <w:ind w:firstLine="600"/>
        <w:jc w:val="both"/>
      </w:pPr>
      <w:r>
        <w:rPr>
          <w:rFonts w:ascii="Times New Roman" w:hAnsi="Times New Roman"/>
          <w:b w:val="false"/>
          <w:i w:val="false"/>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pPr>
        <w:spacing w:before="0" w:after="0" w:line="264"/>
        <w:ind w:firstLine="600"/>
        <w:jc w:val="both"/>
      </w:pPr>
      <w:r>
        <w:rPr>
          <w:rFonts w:ascii="Times New Roman" w:hAnsi="Times New Roman"/>
          <w:b w:val="false"/>
          <w:i w:val="false"/>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pPr>
        <w:spacing w:before="0" w:after="0" w:line="264"/>
        <w:ind w:firstLine="600"/>
        <w:jc w:val="both"/>
      </w:pPr>
      <w:r>
        <w:rPr>
          <w:rFonts w:ascii="Times New Roman" w:hAnsi="Times New Roman"/>
          <w:b w:val="false"/>
          <w:i w:val="false"/>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pPr>
        <w:spacing w:before="0" w:after="0" w:line="264"/>
        <w:ind w:firstLine="600"/>
        <w:jc w:val="both"/>
      </w:pPr>
      <w:r>
        <w:rPr>
          <w:rFonts w:ascii="Times New Roman" w:hAnsi="Times New Roman"/>
          <w:b w:val="false"/>
          <w:i w:val="false"/>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pPr>
        <w:spacing w:before="0" w:after="0" w:line="264"/>
        <w:ind w:firstLine="600"/>
        <w:jc w:val="both"/>
      </w:pPr>
      <w:r>
        <w:rPr>
          <w:rFonts w:ascii="Times New Roman" w:hAnsi="Times New Roman"/>
          <w:b w:val="false"/>
          <w:i w:val="false"/>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pPr>
        <w:spacing w:before="0" w:after="0" w:line="264"/>
        <w:ind w:firstLine="600"/>
        <w:jc w:val="both"/>
      </w:pPr>
      <w:r>
        <w:rPr>
          <w:rFonts w:ascii="Times New Roman" w:hAnsi="Times New Roman"/>
          <w:b w:val="false"/>
          <w:i w:val="false"/>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pPr>
        <w:spacing w:before="0" w:after="0" w:line="264"/>
        <w:ind w:firstLine="600"/>
        <w:jc w:val="both"/>
      </w:pPr>
      <w:r>
        <w:rPr>
          <w:rFonts w:ascii="Times New Roman" w:hAnsi="Times New Roman"/>
          <w:b w:val="false"/>
          <w:i w:val="false"/>
          <w:color w:val="000000"/>
          <w:sz w:val="28"/>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Pr>
          <w:rFonts w:ascii="Times New Roman" w:hAnsi="Times New Roman"/>
          <w:b w:val="false"/>
          <w:i w:val="false"/>
          <w:color w:val="000000"/>
          <w:sz w:val="28"/>
        </w:rPr>
        <w:t>деятельности, общении со сверстниками, публичных выступлениях и дискуссиях.</w:t>
      </w:r>
    </w:p>
    <w:p>
      <w:pPr>
        <w:spacing w:before="0" w:after="0"/>
        <w:ind w:left="120"/>
        <w:jc w:val="left"/>
      </w:pPr>
      <w:bookmarkStart w:name="_Toc137567704" w:id="19"/>
      <w:bookmarkEnd w:id="19"/>
    </w:p>
    <w:p>
      <w:pPr>
        <w:spacing w:before="0" w:after="0" w:line="264"/>
        <w:ind w:left="120"/>
        <w:jc w:val="left"/>
      </w:pPr>
    </w:p>
    <w:p>
      <w:pPr>
        <w:spacing w:before="0" w:after="0" w:line="264"/>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20"/>
      <w:bookmarkEnd w:id="20"/>
      <w:r>
        <w:rPr>
          <w:rFonts w:ascii="Times New Roman" w:hAnsi="Times New Roman"/>
          <w:b w:val="false"/>
          <w:i w:val="false"/>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познавательные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pPr>
        <w:spacing w:before="0" w:after="0" w:line="264"/>
        <w:ind w:firstLine="600"/>
        <w:jc w:val="both"/>
      </w:pPr>
      <w:r>
        <w:rPr>
          <w:rFonts w:ascii="Times New Roman" w:hAnsi="Times New Roman"/>
          <w:b w:val="false"/>
          <w:i w:val="false"/>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pPr>
        <w:spacing w:before="0" w:after="0" w:line="264"/>
        <w:ind w:firstLine="600"/>
        <w:jc w:val="both"/>
      </w:pPr>
      <w:r>
        <w:rPr>
          <w:rFonts w:ascii="Times New Roman" w:hAnsi="Times New Roman"/>
          <w:b w:val="false"/>
          <w:i w:val="false"/>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pPr>
        <w:spacing w:before="0" w:after="0" w:line="264"/>
        <w:ind w:firstLine="600"/>
        <w:jc w:val="both"/>
      </w:pPr>
      <w:r>
        <w:rPr>
          <w:rFonts w:ascii="Times New Roman" w:hAnsi="Times New Roman"/>
          <w:b w:val="false"/>
          <w:i w:val="false"/>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pPr>
        <w:spacing w:before="0" w:after="0" w:line="264"/>
        <w:ind w:firstLine="600"/>
        <w:jc w:val="both"/>
      </w:pPr>
      <w:r>
        <w:rPr>
          <w:rFonts w:ascii="Times New Roman" w:hAnsi="Times New Roman"/>
          <w:b w:val="false"/>
          <w:i w:val="false"/>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pPr>
        <w:spacing w:before="0" w:after="0" w:line="264"/>
        <w:ind w:firstLine="600"/>
        <w:jc w:val="both"/>
      </w:pPr>
      <w:r>
        <w:rPr>
          <w:rFonts w:ascii="Times New Roman" w:hAnsi="Times New Roman"/>
          <w:b w:val="false"/>
          <w:i w:val="false"/>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коммуникативные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pPr>
        <w:spacing w:before="0" w:after="0" w:line="264"/>
        <w:ind w:firstLine="600"/>
        <w:jc w:val="both"/>
      </w:pPr>
      <w:r>
        <w:rPr>
          <w:rFonts w:ascii="Times New Roman" w:hAnsi="Times New Roman"/>
          <w:b w:val="false"/>
          <w:i w:val="false"/>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pPr>
        <w:spacing w:before="0" w:after="0" w:line="264"/>
        <w:ind w:firstLine="600"/>
        <w:jc w:val="both"/>
      </w:pPr>
      <w:r>
        <w:rPr>
          <w:rFonts w:ascii="Times New Roman" w:hAnsi="Times New Roman"/>
          <w:b w:val="false"/>
          <w:i w:val="false"/>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pPr>
        <w:spacing w:before="0" w:after="0" w:line="264"/>
        <w:ind w:firstLine="600"/>
        <w:jc w:val="both"/>
      </w:pPr>
      <w:r>
        <w:rPr>
          <w:rFonts w:ascii="Times New Roman" w:hAnsi="Times New Roman"/>
          <w:b w:val="false"/>
          <w:i w:val="false"/>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pPr>
        <w:spacing w:before="0" w:after="0" w:line="264"/>
        <w:ind w:firstLine="600"/>
        <w:jc w:val="both"/>
      </w:pPr>
      <w:r>
        <w:rPr>
          <w:rFonts w:ascii="Times New Roman" w:hAnsi="Times New Roman"/>
          <w:b w:val="false"/>
          <w:i w:val="false"/>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pPr>
        <w:spacing w:before="0" w:after="0" w:line="264"/>
        <w:ind w:firstLine="600"/>
        <w:jc w:val="both"/>
      </w:pPr>
      <w:r>
        <w:rPr>
          <w:rFonts w:ascii="Times New Roman" w:hAnsi="Times New Roman"/>
          <w:b w:val="false"/>
          <w:i w:val="false"/>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регулятивные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pPr>
        <w:spacing w:before="0" w:after="0" w:line="264"/>
        <w:ind w:firstLine="600"/>
        <w:jc w:val="both"/>
      </w:pPr>
      <w:r>
        <w:rPr>
          <w:rFonts w:ascii="Times New Roman" w:hAnsi="Times New Roman"/>
          <w:b w:val="false"/>
          <w:i w:val="false"/>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pPr>
        <w:spacing w:before="0" w:after="0" w:line="264"/>
        <w:ind w:firstLine="600"/>
        <w:jc w:val="both"/>
      </w:pPr>
      <w:r>
        <w:rPr>
          <w:rFonts w:ascii="Times New Roman" w:hAnsi="Times New Roman"/>
          <w:b w:val="false"/>
          <w:i w:val="false"/>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pPr>
        <w:spacing w:before="0" w:after="0" w:line="264"/>
        <w:ind w:firstLine="600"/>
        <w:jc w:val="both"/>
      </w:pPr>
      <w:r>
        <w:rPr>
          <w:rFonts w:ascii="Times New Roman" w:hAnsi="Times New Roman"/>
          <w:b w:val="false"/>
          <w:i w:val="false"/>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pPr>
        <w:spacing w:before="0" w:after="0"/>
        <w:ind w:left="120"/>
        <w:jc w:val="left"/>
      </w:pPr>
      <w:bookmarkStart w:name="_Toc137567705" w:id="21"/>
      <w:bookmarkEnd w:id="21"/>
    </w:p>
    <w:p>
      <w:pPr>
        <w:spacing w:before="0" w:after="0" w:line="264"/>
        <w:ind w:left="120"/>
        <w:jc w:val="left"/>
      </w:pPr>
    </w:p>
    <w:p>
      <w:pPr>
        <w:spacing w:before="0" w:after="0" w:line="264"/>
        <w:ind w:left="120"/>
        <w:jc w:val="left"/>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pPr>
        <w:spacing w:before="0" w:after="0" w:line="264"/>
        <w:ind w:firstLine="600"/>
        <w:jc w:val="both"/>
      </w:pPr>
      <w:r>
        <w:rPr>
          <w:rFonts w:ascii="Times New Roman" w:hAnsi="Times New Roman"/>
          <w:b w:val="false"/>
          <w:i w:val="false"/>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pPr>
        <w:spacing w:before="0" w:after="0" w:line="264"/>
        <w:ind w:firstLine="600"/>
        <w:jc w:val="both"/>
      </w:pPr>
      <w:r>
        <w:rPr>
          <w:rFonts w:ascii="Times New Roman" w:hAnsi="Times New Roman"/>
          <w:b w:val="false"/>
          <w:i w:val="false"/>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pPr>
        <w:spacing w:before="0" w:after="0" w:line="264"/>
        <w:ind w:firstLine="600"/>
        <w:jc w:val="both"/>
      </w:pPr>
      <w:r>
        <w:rPr>
          <w:rFonts w:ascii="Times New Roman" w:hAnsi="Times New Roman"/>
          <w:b w:val="false"/>
          <w:i w:val="false"/>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pPr>
        <w:spacing w:before="0" w:after="0" w:line="264"/>
        <w:ind w:firstLine="600"/>
        <w:jc w:val="both"/>
      </w:pPr>
      <w:r>
        <w:rPr>
          <w:rFonts w:ascii="Times New Roman" w:hAnsi="Times New Roman"/>
          <w:b w:val="false"/>
          <w:i w:val="false"/>
          <w:color w:val="000000"/>
          <w:sz w:val="28"/>
        </w:rPr>
        <w:t>выполнять комплексы упражнений оздоровительной физической культуры на развитие гибкости, координации и формирование телосложения;</w:t>
      </w:r>
    </w:p>
    <w:p>
      <w:pPr>
        <w:spacing w:before="0" w:after="0" w:line="264"/>
        <w:ind w:firstLine="600"/>
        <w:jc w:val="both"/>
      </w:pPr>
      <w:r>
        <w:rPr>
          <w:rFonts w:ascii="Times New Roman" w:hAnsi="Times New Roman"/>
          <w:b w:val="false"/>
          <w:i w:val="false"/>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pPr>
        <w:spacing w:before="0" w:after="0" w:line="264"/>
        <w:ind w:firstLine="600"/>
        <w:jc w:val="both"/>
      </w:pPr>
      <w:r>
        <w:rPr>
          <w:rFonts w:ascii="Times New Roman" w:hAnsi="Times New Roman"/>
          <w:b w:val="false"/>
          <w:i w:val="false"/>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pPr>
        <w:spacing w:before="0" w:after="0" w:line="264"/>
        <w:ind w:firstLine="600"/>
        <w:jc w:val="both"/>
      </w:pPr>
      <w:r>
        <w:rPr>
          <w:rFonts w:ascii="Times New Roman" w:hAnsi="Times New Roman"/>
          <w:b w:val="false"/>
          <w:i w:val="false"/>
          <w:color w:val="000000"/>
          <w:sz w:val="28"/>
        </w:rPr>
        <w:t xml:space="preserve">передвигаться по гимнастической стенке приставным шагом, лазать разноимённым способом вверх и по диагонали; </w:t>
      </w:r>
    </w:p>
    <w:p>
      <w:pPr>
        <w:spacing w:before="0" w:after="0" w:line="264"/>
        <w:ind w:firstLine="600"/>
        <w:jc w:val="both"/>
      </w:pPr>
      <w:r>
        <w:rPr>
          <w:rFonts w:ascii="Times New Roman" w:hAnsi="Times New Roman"/>
          <w:b w:val="false"/>
          <w:i w:val="false"/>
          <w:color w:val="000000"/>
          <w:sz w:val="28"/>
        </w:rPr>
        <w:t xml:space="preserve">выполнять бег с равномерной скоростью с высокого старта по учебной дистанции; </w:t>
      </w:r>
    </w:p>
    <w:p>
      <w:pPr>
        <w:spacing w:before="0" w:after="0" w:line="264"/>
        <w:ind w:firstLine="600"/>
        <w:jc w:val="both"/>
      </w:pPr>
      <w:r>
        <w:rPr>
          <w:rFonts w:ascii="Times New Roman" w:hAnsi="Times New Roman"/>
          <w:b w:val="false"/>
          <w:i w:val="false"/>
          <w:color w:val="000000"/>
          <w:sz w:val="28"/>
        </w:rPr>
        <w:t xml:space="preserve">демонстрировать технику прыжка в длину с разбега способом «согнув ноги»; </w:t>
      </w:r>
    </w:p>
    <w:p>
      <w:pPr>
        <w:spacing w:before="0" w:after="0" w:line="264"/>
        <w:ind w:firstLine="600"/>
        <w:jc w:val="both"/>
      </w:pPr>
      <w:r>
        <w:rPr>
          <w:rFonts w:ascii="Times New Roman" w:hAnsi="Times New Roman"/>
          <w:b w:val="false"/>
          <w:i w:val="false"/>
          <w:color w:val="000000"/>
          <w:sz w:val="28"/>
        </w:rPr>
        <w:t>передвигаться на лыжах попеременным двухшажным ходом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с места и в движении, прямая нижняя подача); </w:t>
      </w:r>
    </w:p>
    <w:p>
      <w:pPr>
        <w:spacing w:before="0" w:after="0" w:line="264"/>
        <w:ind w:firstLine="600"/>
        <w:jc w:val="both"/>
      </w:pPr>
      <w:r>
        <w:rPr>
          <w:rFonts w:ascii="Times New Roman" w:hAnsi="Times New Roman"/>
          <w:b w:val="false"/>
          <w:i w:val="false"/>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6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pPr>
        <w:spacing w:before="0" w:after="0" w:line="264"/>
        <w:ind w:firstLine="600"/>
        <w:jc w:val="both"/>
      </w:pPr>
      <w:r>
        <w:rPr>
          <w:rFonts w:ascii="Times New Roman" w:hAnsi="Times New Roman"/>
          <w:b w:val="false"/>
          <w:i w:val="false"/>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pPr>
        <w:spacing w:before="0" w:after="0" w:line="264"/>
        <w:ind w:firstLine="600"/>
        <w:jc w:val="both"/>
      </w:pPr>
      <w:r>
        <w:rPr>
          <w:rFonts w:ascii="Times New Roman" w:hAnsi="Times New Roman"/>
          <w:b w:val="false"/>
          <w:i w:val="false"/>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pPr>
        <w:spacing w:before="0" w:after="0" w:line="264"/>
        <w:ind w:firstLine="600"/>
        <w:jc w:val="both"/>
      </w:pPr>
      <w:r>
        <w:rPr>
          <w:rFonts w:ascii="Times New Roman" w:hAnsi="Times New Roman"/>
          <w:b w:val="false"/>
          <w:i w:val="false"/>
          <w:color w:val="000000"/>
          <w:sz w:val="28"/>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pPr>
        <w:spacing w:before="0" w:after="0" w:line="264"/>
        <w:ind w:firstLine="600"/>
        <w:jc w:val="both"/>
      </w:pPr>
      <w:r>
        <w:rPr>
          <w:rFonts w:ascii="Times New Roman" w:hAnsi="Times New Roman"/>
          <w:b w:val="false"/>
          <w:i w:val="false"/>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pPr>
        <w:spacing w:before="0" w:after="0" w:line="264"/>
        <w:ind w:firstLine="600"/>
        <w:jc w:val="both"/>
      </w:pPr>
      <w:r>
        <w:rPr>
          <w:rFonts w:ascii="Times New Roman" w:hAnsi="Times New Roman"/>
          <w:b w:val="false"/>
          <w:i w:val="false"/>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выполнять правила и 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7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pPr>
        <w:spacing w:before="0" w:after="0" w:line="264"/>
        <w:ind w:firstLine="600"/>
        <w:jc w:val="both"/>
      </w:pPr>
      <w:r>
        <w:rPr>
          <w:rFonts w:ascii="Times New Roman" w:hAnsi="Times New Roman"/>
          <w:b w:val="false"/>
          <w:i w:val="false"/>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pPr>
        <w:spacing w:before="0" w:after="0" w:line="264"/>
        <w:ind w:firstLine="600"/>
        <w:jc w:val="both"/>
      </w:pPr>
      <w:r>
        <w:rPr>
          <w:rFonts w:ascii="Times New Roman" w:hAnsi="Times New Roman"/>
          <w:b w:val="false"/>
          <w:i w:val="false"/>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pPr>
        <w:spacing w:before="0" w:after="0" w:line="264"/>
        <w:ind w:firstLine="600"/>
        <w:jc w:val="both"/>
      </w:pPr>
      <w:r>
        <w:rPr>
          <w:rFonts w:ascii="Times New Roman" w:hAnsi="Times New Roman"/>
          <w:b w:val="false"/>
          <w:i w:val="false"/>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два приёма (юноши) и простейшие акробатические пирамиды в парах и тройках (девушки); </w:t>
      </w:r>
    </w:p>
    <w:p>
      <w:pPr>
        <w:spacing w:before="0" w:after="0" w:line="264"/>
        <w:ind w:firstLine="600"/>
        <w:jc w:val="both"/>
      </w:pPr>
      <w:r>
        <w:rPr>
          <w:rFonts w:ascii="Times New Roman" w:hAnsi="Times New Roman"/>
          <w:b w:val="false"/>
          <w:i w:val="false"/>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pPr>
        <w:spacing w:before="0" w:after="0" w:line="264"/>
        <w:ind w:firstLine="600"/>
        <w:jc w:val="both"/>
      </w:pPr>
      <w:r>
        <w:rPr>
          <w:rFonts w:ascii="Times New Roman" w:hAnsi="Times New Roman"/>
          <w:b w:val="false"/>
          <w:i w:val="false"/>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pPr>
        <w:spacing w:before="0" w:after="0" w:line="264"/>
        <w:ind w:firstLine="600"/>
        <w:jc w:val="both"/>
      </w:pPr>
      <w:r>
        <w:rPr>
          <w:rFonts w:ascii="Times New Roman" w:hAnsi="Times New Roman"/>
          <w:b w:val="false"/>
          <w:i w:val="false"/>
          <w:color w:val="000000"/>
          <w:sz w:val="28"/>
        </w:rPr>
        <w:t>выполнять метание малого мяча на точность в неподвижную, качающуюся и катящуюся с разной скоростью мишень;</w:t>
      </w:r>
    </w:p>
    <w:p>
      <w:pPr>
        <w:spacing w:before="0" w:after="0" w:line="264"/>
        <w:ind w:firstLine="600"/>
        <w:jc w:val="both"/>
      </w:pPr>
      <w:r>
        <w:rPr>
          <w:rFonts w:ascii="Times New Roman" w:hAnsi="Times New Roman"/>
          <w:b w:val="false"/>
          <w:i w:val="false"/>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pPr>
        <w:spacing w:before="0" w:after="0" w:line="264"/>
        <w:ind w:firstLine="600"/>
        <w:jc w:val="both"/>
      </w:pPr>
      <w:r>
        <w:rPr>
          <w:rFonts w:ascii="Times New Roman" w:hAnsi="Times New Roman"/>
          <w:b w:val="false"/>
          <w:i w:val="false"/>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проводить занятия оздоровительной гимнастикой по коррекции индивидуальной формы осанки и избыточной массы тела; </w:t>
      </w:r>
    </w:p>
    <w:p>
      <w:pPr>
        <w:spacing w:before="0" w:after="0" w:line="264"/>
        <w:ind w:firstLine="600"/>
        <w:jc w:val="both"/>
      </w:pPr>
      <w:r>
        <w:rPr>
          <w:rFonts w:ascii="Times New Roman" w:hAnsi="Times New Roman"/>
          <w:b w:val="false"/>
          <w:i w:val="false"/>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pPr>
        <w:spacing w:before="0" w:after="0" w:line="264"/>
        <w:ind w:firstLine="600"/>
        <w:jc w:val="both"/>
      </w:pPr>
      <w:r>
        <w:rPr>
          <w:rFonts w:ascii="Times New Roman" w:hAnsi="Times New Roman"/>
          <w:b w:val="false"/>
          <w:i w:val="false"/>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pPr>
        <w:spacing w:before="0" w:after="0" w:line="264"/>
        <w:ind w:firstLine="600"/>
        <w:jc w:val="both"/>
      </w:pPr>
      <w:r>
        <w:rPr>
          <w:rFonts w:ascii="Times New Roman" w:hAnsi="Times New Roman"/>
          <w:b w:val="false"/>
          <w:i w:val="false"/>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прыжки в воду со стартовой тумбы;</w:t>
      </w:r>
    </w:p>
    <w:p>
      <w:pPr>
        <w:spacing w:before="0" w:after="0" w:line="264"/>
        <w:ind w:firstLine="600"/>
        <w:jc w:val="both"/>
      </w:pPr>
      <w:r>
        <w:rPr>
          <w:rFonts w:ascii="Times New Roman" w:hAnsi="Times New Roman"/>
          <w:b w:val="false"/>
          <w:i w:val="false"/>
          <w:color w:val="000000"/>
          <w:sz w:val="28"/>
        </w:rPr>
        <w:t>выполнять технические элементы плавания кролем на груди в согласовании с дыханием;</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9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pPr>
        <w:spacing w:before="0" w:after="0" w:line="264"/>
        <w:ind w:firstLine="600"/>
        <w:jc w:val="both"/>
      </w:pPr>
      <w:r>
        <w:rPr>
          <w:rFonts w:ascii="Times New Roman" w:hAnsi="Times New Roman"/>
          <w:b w:val="false"/>
          <w:i w:val="false"/>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pPr>
        <w:spacing w:before="0" w:after="0" w:line="264"/>
        <w:ind w:firstLine="600"/>
        <w:jc w:val="both"/>
      </w:pPr>
      <w:r>
        <w:rPr>
          <w:rFonts w:ascii="Times New Roman" w:hAnsi="Times New Roman"/>
          <w:b w:val="false"/>
          <w:i w:val="false"/>
          <w:color w:val="000000"/>
          <w:sz w:val="28"/>
        </w:rPr>
        <w:t>объяснять понятие «профессионально-прикладная физическая культура»;</w:t>
      </w:r>
    </w:p>
    <w:p>
      <w:pPr>
        <w:spacing w:before="0" w:after="0" w:line="264"/>
        <w:ind w:firstLine="600"/>
        <w:jc w:val="both"/>
      </w:pPr>
      <w:r>
        <w:rPr>
          <w:rFonts w:ascii="Times New Roman" w:hAnsi="Times New Roman"/>
          <w:b w:val="false"/>
          <w:i w:val="false"/>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pPr>
        <w:spacing w:before="0" w:after="0" w:line="264"/>
        <w:ind w:firstLine="600"/>
        <w:jc w:val="both"/>
      </w:pPr>
      <w:r>
        <w:rPr>
          <w:rFonts w:ascii="Times New Roman" w:hAnsi="Times New Roman"/>
          <w:b w:val="false"/>
          <w:i w:val="false"/>
          <w:color w:val="000000"/>
          <w:sz w:val="28"/>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pPr>
        <w:spacing w:before="0" w:after="0" w:line="264"/>
        <w:ind w:firstLine="600"/>
        <w:jc w:val="both"/>
      </w:pPr>
      <w:r>
        <w:rPr>
          <w:rFonts w:ascii="Times New Roman" w:hAnsi="Times New Roman"/>
          <w:b w:val="false"/>
          <w:i w:val="false"/>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pPr>
        <w:spacing w:before="0" w:after="0" w:line="264"/>
        <w:ind w:firstLine="600"/>
        <w:jc w:val="both"/>
      </w:pPr>
      <w:r>
        <w:rPr>
          <w:rFonts w:ascii="Times New Roman" w:hAnsi="Times New Roman"/>
          <w:b w:val="false"/>
          <w:i w:val="false"/>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pPr>
        <w:spacing w:before="0" w:after="0" w:line="264"/>
        <w:ind w:firstLine="600"/>
        <w:jc w:val="both"/>
      </w:pPr>
      <w:r>
        <w:rPr>
          <w:rFonts w:ascii="Times New Roman" w:hAnsi="Times New Roman"/>
          <w:b w:val="false"/>
          <w:i w:val="false"/>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pPr>
        <w:spacing w:before="0" w:after="0" w:line="264"/>
        <w:ind w:firstLine="600"/>
        <w:jc w:val="both"/>
      </w:pPr>
      <w:r>
        <w:rPr>
          <w:rFonts w:ascii="Times New Roman" w:hAnsi="Times New Roman"/>
          <w:b w:val="false"/>
          <w:i w:val="false"/>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pPr>
        <w:spacing w:before="0" w:after="0" w:line="264"/>
        <w:ind w:firstLine="600"/>
        <w:jc w:val="both"/>
      </w:pPr>
      <w:r>
        <w:rPr>
          <w:rFonts w:ascii="Times New Roman" w:hAnsi="Times New Roman"/>
          <w:b w:val="false"/>
          <w:i w:val="false"/>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pPr>
        <w:spacing w:before="0" w:after="0" w:line="264"/>
        <w:ind w:firstLine="600"/>
        <w:jc w:val="both"/>
      </w:pPr>
      <w:r>
        <w:rPr>
          <w:rFonts w:ascii="Times New Roman" w:hAnsi="Times New Roman"/>
          <w:b w:val="false"/>
          <w:i w:val="false"/>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повороты кувырком, маятником;</w:t>
      </w:r>
    </w:p>
    <w:p>
      <w:pPr>
        <w:spacing w:before="0" w:after="0" w:line="264"/>
        <w:ind w:firstLine="600"/>
        <w:jc w:val="both"/>
      </w:pPr>
      <w:r>
        <w:rPr>
          <w:rFonts w:ascii="Times New Roman" w:hAnsi="Times New Roman"/>
          <w:b w:val="false"/>
          <w:i w:val="false"/>
          <w:color w:val="000000"/>
          <w:sz w:val="28"/>
        </w:rPr>
        <w:t>выполнять технические элементы брассом в согласовании с дыханием;</w:t>
      </w:r>
    </w:p>
    <w:p>
      <w:pPr>
        <w:spacing w:before="0" w:after="0" w:line="264"/>
        <w:ind w:firstLine="600"/>
        <w:jc w:val="both"/>
      </w:pPr>
      <w:r>
        <w:rPr>
          <w:rFonts w:ascii="Times New Roman" w:hAnsi="Times New Roman"/>
          <w:b w:val="false"/>
          <w:i w:val="false"/>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ind w:left="120"/>
        <w:jc w:val="left"/>
      </w:pPr>
    </w:p>
    <w:bookmarkStart w:name="block-12790646" w:id="22"/>
    <w:p>
      <w:pPr>
        <w:sectPr>
          <w:pgSz w:w="11906" w:h="16383" w:orient="portrait"/>
        </w:sectPr>
      </w:pPr>
    </w:p>
    <w:bookmarkEnd w:id="22"/>
    <w:bookmarkEnd w:id="16"/>
    <w:bookmarkStart w:name="block-12790645" w:id="2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94" w:type="dxa"/>
            <w:tcBorders/>
            <w:tcMar>
              <w:top w:w="50" w:type="dxa"/>
              <w:left w:w="100" w:type="dxa"/>
            </w:tcMar>
            <w:vAlign w:val="center"/>
          </w:tcPr>
          <w:p>
            <w:pPr>
              <w:spacing w:before="0" w:after="0"/>
              <w:ind w:left="135"/>
              <w:jc w:val="left"/>
            </w:pPr>
            <w:hyperlink r:id="rId4">
              <w:r>
                <w:rPr>
                  <w:rFonts w:ascii="Times New Roman" w:hAnsi="Times New Roman"/>
                  <w:b w:val="false"/>
                  <w:i w:val="false"/>
                  <w:color w:val="0000ff"/>
                  <w:sz w:val="22"/>
                  <w:u w:val="single"/>
                </w:rPr>
                <w:t>http://www.resh.ru/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hyperlink r:id="rId5">
              <w:r>
                <w:rPr>
                  <w:rFonts w:ascii="Times New Roman" w:hAnsi="Times New Roman"/>
                  <w:b w:val="false"/>
                  <w:i w:val="false"/>
                  <w:color w:val="0000ff"/>
                  <w:sz w:val="22"/>
                  <w:u w:val="single"/>
                </w:rPr>
                <w:t>http://www.resh.ru/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94" w:type="dxa"/>
            <w:tcBorders/>
            <w:tcMar>
              <w:top w:w="50" w:type="dxa"/>
              <w:left w:w="100" w:type="dxa"/>
            </w:tcMar>
            <w:vAlign w:val="center"/>
          </w:tcPr>
          <w:p>
            <w:pPr>
              <w:spacing w:before="0" w:after="0"/>
              <w:ind w:left="135"/>
              <w:jc w:val="left"/>
            </w:pPr>
            <w:hyperlink r:id="rId6">
              <w:r>
                <w:rPr>
                  <w:rFonts w:ascii="Times New Roman" w:hAnsi="Times New Roman"/>
                  <w:b w:val="false"/>
                  <w:i w:val="false"/>
                  <w:color w:val="0000ff"/>
                  <w:sz w:val="22"/>
                  <w:u w:val="single"/>
                </w:rPr>
                <w:t>http://www.resh.ru/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694" w:type="dxa"/>
            <w:tcBorders/>
            <w:tcMar>
              <w:top w:w="50" w:type="dxa"/>
              <w:left w:w="100" w:type="dxa"/>
            </w:tcMar>
            <w:vAlign w:val="center"/>
          </w:tcPr>
          <w:p>
            <w:pPr>
              <w:spacing w:before="0" w:after="0"/>
              <w:ind w:left="135"/>
              <w:jc w:val="left"/>
            </w:pPr>
            <w:hyperlink r:id="rId7">
              <w:r>
                <w:rPr>
                  <w:rFonts w:ascii="Times New Roman" w:hAnsi="Times New Roman"/>
                  <w:b w:val="false"/>
                  <w:i w:val="false"/>
                  <w:color w:val="0000ff"/>
                  <w:sz w:val="22"/>
                  <w:u w:val="single"/>
                </w:rPr>
                <w:t>http://www.resh.ru/</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694" w:type="dxa"/>
            <w:tcBorders/>
            <w:tcMar>
              <w:top w:w="50" w:type="dxa"/>
              <w:left w:w="100" w:type="dxa"/>
            </w:tcMar>
            <w:vAlign w:val="center"/>
          </w:tcPr>
          <w:p>
            <w:pPr>
              <w:spacing w:before="0" w:after="0"/>
              <w:ind w:left="135"/>
              <w:jc w:val="left"/>
            </w:pPr>
            <w:hyperlink r:id="rId8">
              <w:r>
                <w:rPr>
                  <w:rFonts w:ascii="Times New Roman" w:hAnsi="Times New Roman"/>
                  <w:b w:val="false"/>
                  <w:i w:val="false"/>
                  <w:color w:val="0000ff"/>
                  <w:sz w:val="22"/>
                  <w:u w:val="single"/>
                </w:rPr>
                <w:t>http://www.resh.ru/</w:t>
              </w:r>
            </w:hyperlink>
          </w:p>
        </w:tc>
      </w:tr>
      <w:tr>
        <w:trPr>
          <w:trHeight w:val="11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94" w:type="dxa"/>
            <w:tcBorders/>
            <w:tcMar>
              <w:top w:w="50" w:type="dxa"/>
              <w:left w:w="100" w:type="dxa"/>
            </w:tcMar>
            <w:vAlign w:val="center"/>
          </w:tcPr>
          <w:p>
            <w:pPr>
              <w:spacing w:before="0" w:after="0"/>
              <w:ind w:left="135"/>
              <w:jc w:val="left"/>
            </w:pPr>
            <w:hyperlink r:id="rId9">
              <w:r>
                <w:rPr>
                  <w:rFonts w:ascii="Times New Roman" w:hAnsi="Times New Roman"/>
                  <w:b w:val="false"/>
                  <w:i w:val="false"/>
                  <w:color w:val="0000ff"/>
                  <w:sz w:val="22"/>
                  <w:u w:val="single"/>
                </w:rPr>
                <w:t>http://www.resh.ru/</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94" w:type="dxa"/>
            <w:tcBorders/>
            <w:tcMar>
              <w:top w:w="50" w:type="dxa"/>
              <w:left w:w="100" w:type="dxa"/>
            </w:tcMar>
            <w:vAlign w:val="center"/>
          </w:tcPr>
          <w:p>
            <w:pPr>
              <w:spacing w:before="0" w:after="0"/>
              <w:ind w:left="135"/>
              <w:jc w:val="left"/>
            </w:pPr>
            <w:hyperlink r:id="rId10">
              <w:r>
                <w:rPr>
                  <w:rFonts w:ascii="Times New Roman" w:hAnsi="Times New Roman"/>
                  <w:b w:val="false"/>
                  <w:i w:val="false"/>
                  <w:color w:val="0000ff"/>
                  <w:sz w:val="22"/>
                  <w:u w:val="single"/>
                </w:rPr>
                <w:t>http://www.resh.ru/</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https:</w:t>
            </w:r>
            <w:hyperlink r:id="rId11">
              <w:r>
                <w:rPr>
                  <w:rFonts w:ascii="Times New Roman" w:hAnsi="Times New Roman"/>
                  <w:b w:val="false"/>
                  <w:i w:val="false"/>
                  <w:color w:val="0000ff"/>
                  <w:sz w:val="22"/>
                  <w:u w:val="single"/>
                </w:rPr>
                <w:t>www.resh.ru</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https:</w:t>
            </w:r>
            <w:hyperlink r:id="rId12">
              <w:r>
                <w:rPr>
                  <w:rFonts w:ascii="Times New Roman" w:hAnsi="Times New Roman"/>
                  <w:b w:val="false"/>
                  <w:i w:val="false"/>
                  <w:color w:val="0000ff"/>
                  <w:sz w:val="22"/>
                  <w:u w:val="single"/>
                </w:rPr>
                <w:t>www.uchi.ru</w:t>
              </w:r>
            </w:hyperlink>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33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https:</w:t>
            </w:r>
            <w:hyperlink r:id="rId13">
              <w:r>
                <w:rPr>
                  <w:rFonts w:ascii="Times New Roman" w:hAnsi="Times New Roman"/>
                  <w:b w:val="false"/>
                  <w:i w:val="false"/>
                  <w:color w:val="0000ff"/>
                  <w:sz w:val="22"/>
                  <w:u w:val="single"/>
                </w:rPr>
                <w:t>www.gto.ru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94" w:type="dxa"/>
            <w:tcBorders/>
            <w:tcMar>
              <w:top w:w="50" w:type="dxa"/>
              <w:left w:w="100" w:type="dxa"/>
            </w:tcMar>
            <w:vAlign w:val="center"/>
          </w:tcPr>
          <w:p>
            <w:pPr>
              <w:spacing w:before="0" w:after="0"/>
              <w:ind w:left="135"/>
              <w:jc w:val="left"/>
            </w:pPr>
            <w:hyperlink r:id="rId14">
              <w:r>
                <w:rPr>
                  <w:rFonts w:ascii="Times New Roman" w:hAnsi="Times New Roman"/>
                  <w:b w:val="false"/>
                  <w:i w:val="false"/>
                  <w:color w:val="0000ff"/>
                  <w:sz w:val="22"/>
                  <w:u w:val="single"/>
                </w:rPr>
                <w:t>http://www.resh.ru/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hyperlink r:id="rId15">
              <w:r>
                <w:rPr>
                  <w:rFonts w:ascii="Times New Roman" w:hAnsi="Times New Roman"/>
                  <w:b w:val="false"/>
                  <w:i w:val="false"/>
                  <w:color w:val="0000ff"/>
                  <w:sz w:val="22"/>
                  <w:u w:val="single"/>
                </w:rPr>
                <w:t>http://www.resh.ru/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94" w:type="dxa"/>
            <w:tcBorders/>
            <w:tcMar>
              <w:top w:w="50" w:type="dxa"/>
              <w:left w:w="100" w:type="dxa"/>
            </w:tcMar>
            <w:vAlign w:val="center"/>
          </w:tcPr>
          <w:p>
            <w:pPr>
              <w:spacing w:before="0" w:after="0"/>
              <w:ind w:left="135"/>
              <w:jc w:val="left"/>
            </w:pPr>
            <w:hyperlink r:id="rId16">
              <w:r>
                <w:rPr>
                  <w:rFonts w:ascii="Times New Roman" w:hAnsi="Times New Roman"/>
                  <w:b w:val="false"/>
                  <w:i w:val="false"/>
                  <w:color w:val="0000ff"/>
                  <w:sz w:val="22"/>
                  <w:u w:val="single"/>
                </w:rPr>
                <w:t>http://www.resh.ru/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94" w:type="dxa"/>
            <w:tcBorders/>
            <w:tcMar>
              <w:top w:w="50" w:type="dxa"/>
              <w:left w:w="100" w:type="dxa"/>
            </w:tcMar>
            <w:vAlign w:val="center"/>
          </w:tcPr>
          <w:p>
            <w:pPr>
              <w:spacing w:before="0" w:after="0"/>
              <w:ind w:left="135"/>
              <w:jc w:val="left"/>
            </w:pPr>
            <w:hyperlink r:id="rId17">
              <w:r>
                <w:rPr>
                  <w:rFonts w:ascii="Times New Roman" w:hAnsi="Times New Roman"/>
                  <w:b w:val="false"/>
                  <w:i w:val="false"/>
                  <w:color w:val="0000ff"/>
                  <w:sz w:val="22"/>
                  <w:u w:val="single"/>
                </w:rPr>
                <w:t>http://www.resh.ru/</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94" w:type="dxa"/>
            <w:tcBorders/>
            <w:tcMar>
              <w:top w:w="50" w:type="dxa"/>
              <w:left w:w="100" w:type="dxa"/>
            </w:tcMar>
            <w:vAlign w:val="center"/>
          </w:tcPr>
          <w:p>
            <w:pPr>
              <w:spacing w:before="0" w:after="0"/>
              <w:ind w:left="135"/>
              <w:jc w:val="left"/>
            </w:pPr>
            <w:hyperlink r:id="rId18">
              <w:r>
                <w:rPr>
                  <w:rFonts w:ascii="Times New Roman" w:hAnsi="Times New Roman"/>
                  <w:b w:val="false"/>
                  <w:i w:val="false"/>
                  <w:color w:val="0000ff"/>
                  <w:sz w:val="22"/>
                  <w:u w:val="single"/>
                </w:rPr>
                <w:t>http://www.resh.ru/</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hyperlink r:id="rId19">
              <w:r>
                <w:rPr>
                  <w:rFonts w:ascii="Times New Roman" w:hAnsi="Times New Roman"/>
                  <w:b w:val="false"/>
                  <w:i w:val="false"/>
                  <w:color w:val="0000ff"/>
                  <w:sz w:val="22"/>
                  <w:u w:val="single"/>
                </w:rPr>
                <w:t>http://www.resh.ru/</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94" w:type="dxa"/>
            <w:tcBorders/>
            <w:tcMar>
              <w:top w:w="50" w:type="dxa"/>
              <w:left w:w="100" w:type="dxa"/>
            </w:tcMar>
            <w:vAlign w:val="center"/>
          </w:tcPr>
          <w:p>
            <w:pPr>
              <w:spacing w:before="0" w:after="0"/>
              <w:ind w:left="135"/>
              <w:jc w:val="left"/>
            </w:pPr>
            <w:hyperlink r:id="rId20">
              <w:r>
                <w:rPr>
                  <w:rFonts w:ascii="Times New Roman" w:hAnsi="Times New Roman"/>
                  <w:b w:val="false"/>
                  <w:i w:val="false"/>
                  <w:color w:val="0000ff"/>
                  <w:sz w:val="22"/>
                  <w:u w:val="single"/>
                </w:rPr>
                <w:t>http://www.resh.ru/</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694" w:type="dxa"/>
            <w:tcBorders/>
            <w:tcMar>
              <w:top w:w="50" w:type="dxa"/>
              <w:left w:w="100" w:type="dxa"/>
            </w:tcMar>
            <w:vAlign w:val="center"/>
          </w:tcPr>
          <w:p>
            <w:pPr>
              <w:spacing w:before="0" w:after="0"/>
              <w:ind w:left="135"/>
              <w:jc w:val="left"/>
            </w:pPr>
            <w:hyperlink r:id="rId21">
              <w:r>
                <w:rPr>
                  <w:rFonts w:ascii="Times New Roman" w:hAnsi="Times New Roman"/>
                  <w:b w:val="false"/>
                  <w:i w:val="false"/>
                  <w:color w:val="0000ff"/>
                  <w:sz w:val="22"/>
                  <w:u w:val="single"/>
                </w:rPr>
                <w:t>http://www.resh.ru/</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694" w:type="dxa"/>
            <w:tcBorders/>
            <w:tcMar>
              <w:top w:w="50" w:type="dxa"/>
              <w:left w:w="100" w:type="dxa"/>
            </w:tcMar>
            <w:vAlign w:val="center"/>
          </w:tcPr>
          <w:p>
            <w:pPr>
              <w:spacing w:before="0" w:after="0"/>
              <w:ind w:left="135"/>
              <w:jc w:val="left"/>
            </w:pPr>
            <w:hyperlink r:id="rId22">
              <w:r>
                <w:rPr>
                  <w:rFonts w:ascii="Times New Roman" w:hAnsi="Times New Roman"/>
                  <w:b w:val="false"/>
                  <w:i w:val="false"/>
                  <w:color w:val="0000ff"/>
                  <w:sz w:val="22"/>
                  <w:u w:val="single"/>
                </w:rPr>
                <w:t>http://www.resh.ru/</w:t>
              </w:r>
            </w:hyperlink>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2694" w:type="dxa"/>
            <w:tcBorders/>
            <w:tcMar>
              <w:top w:w="50" w:type="dxa"/>
              <w:left w:w="100" w:type="dxa"/>
            </w:tcMar>
            <w:vAlign w:val="center"/>
          </w:tcPr>
          <w:p>
            <w:pPr>
              <w:spacing w:before="0" w:after="0"/>
              <w:ind w:left="135"/>
              <w:jc w:val="left"/>
            </w:pPr>
            <w:hyperlink r:id="rId23">
              <w:r>
                <w:rPr>
                  <w:rFonts w:ascii="Times New Roman" w:hAnsi="Times New Roman"/>
                  <w:b w:val="false"/>
                  <w:i w:val="false"/>
                  <w:color w:val="0000ff"/>
                  <w:sz w:val="22"/>
                  <w:u w:val="single"/>
                </w:rPr>
                <w:t>http://www.gto.ru/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94" w:type="dxa"/>
            <w:tcBorders/>
            <w:tcMar>
              <w:top w:w="50" w:type="dxa"/>
              <w:left w:w="100" w:type="dxa"/>
            </w:tcMar>
            <w:vAlign w:val="center"/>
          </w:tcPr>
          <w:p>
            <w:pPr>
              <w:spacing w:before="0" w:after="0"/>
              <w:ind w:left="135"/>
              <w:jc w:val="left"/>
            </w:pPr>
            <w:hyperlink r:id="rId24">
              <w:r>
                <w:rPr>
                  <w:rFonts w:ascii="Times New Roman" w:hAnsi="Times New Roman"/>
                  <w:b w:val="false"/>
                  <w:i w:val="false"/>
                  <w:color w:val="0000ff"/>
                  <w:sz w:val="22"/>
                  <w:u w:val="single"/>
                </w:rPr>
                <w:t>http://www.resh.ru/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94" w:type="dxa"/>
            <w:tcBorders/>
            <w:tcMar>
              <w:top w:w="50" w:type="dxa"/>
              <w:left w:w="100" w:type="dxa"/>
            </w:tcMar>
            <w:vAlign w:val="center"/>
          </w:tcPr>
          <w:p>
            <w:pPr>
              <w:spacing w:before="0" w:after="0"/>
              <w:ind w:left="135"/>
              <w:jc w:val="left"/>
            </w:pPr>
            <w:hyperlink r:id="rId25">
              <w:r>
                <w:rPr>
                  <w:rFonts w:ascii="Times New Roman" w:hAnsi="Times New Roman"/>
                  <w:b w:val="false"/>
                  <w:i w:val="false"/>
                  <w:color w:val="0000ff"/>
                  <w:sz w:val="22"/>
                  <w:u w:val="single"/>
                </w:rPr>
                <w:t>http://www.resh.ru/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94" w:type="dxa"/>
            <w:tcBorders/>
            <w:tcMar>
              <w:top w:w="50" w:type="dxa"/>
              <w:left w:w="100" w:type="dxa"/>
            </w:tcMar>
            <w:vAlign w:val="center"/>
          </w:tcPr>
          <w:p>
            <w:pPr>
              <w:spacing w:before="0" w:after="0"/>
              <w:ind w:left="135"/>
              <w:jc w:val="left"/>
            </w:pPr>
            <w:hyperlink r:id="rId26">
              <w:r>
                <w:rPr>
                  <w:rFonts w:ascii="Times New Roman" w:hAnsi="Times New Roman"/>
                  <w:b w:val="false"/>
                  <w:i w:val="false"/>
                  <w:color w:val="0000ff"/>
                  <w:sz w:val="22"/>
                  <w:u w:val="single"/>
                </w:rPr>
                <w:t>http://www.resh.ru/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694" w:type="dxa"/>
            <w:tcBorders/>
            <w:tcMar>
              <w:top w:w="50" w:type="dxa"/>
              <w:left w:w="100" w:type="dxa"/>
            </w:tcMar>
            <w:vAlign w:val="center"/>
          </w:tcPr>
          <w:p>
            <w:pPr>
              <w:spacing w:before="0" w:after="0"/>
              <w:ind w:left="135"/>
              <w:jc w:val="left"/>
            </w:pPr>
            <w:hyperlink r:id="rId27">
              <w:r>
                <w:rPr>
                  <w:rFonts w:ascii="Times New Roman" w:hAnsi="Times New Roman"/>
                  <w:b w:val="false"/>
                  <w:i w:val="false"/>
                  <w:color w:val="0000ff"/>
                  <w:sz w:val="22"/>
                  <w:u w:val="single"/>
                </w:rPr>
                <w:t>http://www.resh.ru/</w:t>
              </w:r>
            </w:hyperlink>
          </w:p>
        </w:tc>
      </w:tr>
      <w:tr>
        <w:trPr>
          <w:trHeight w:val="11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2694" w:type="dxa"/>
            <w:tcBorders/>
            <w:tcMar>
              <w:top w:w="50" w:type="dxa"/>
              <w:left w:w="100" w:type="dxa"/>
            </w:tcMar>
            <w:vAlign w:val="center"/>
          </w:tcPr>
          <w:p>
            <w:pPr>
              <w:spacing w:before="0" w:after="0"/>
              <w:ind w:left="135"/>
              <w:jc w:val="left"/>
            </w:pPr>
            <w:hyperlink r:id="rId28">
              <w:r>
                <w:rPr>
                  <w:rFonts w:ascii="Times New Roman" w:hAnsi="Times New Roman"/>
                  <w:b w:val="false"/>
                  <w:i w:val="false"/>
                  <w:color w:val="0000ff"/>
                  <w:sz w:val="22"/>
                  <w:u w:val="single"/>
                </w:rPr>
                <w:t>http://www.resh.ru/</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94" w:type="dxa"/>
            <w:tcBorders/>
            <w:tcMar>
              <w:top w:w="50" w:type="dxa"/>
              <w:left w:w="100" w:type="dxa"/>
            </w:tcMar>
            <w:vAlign w:val="center"/>
          </w:tcPr>
          <w:p>
            <w:pPr>
              <w:spacing w:before="0" w:after="0"/>
              <w:ind w:left="135"/>
              <w:jc w:val="left"/>
            </w:pPr>
            <w:hyperlink r:id="rId29">
              <w:r>
                <w:rPr>
                  <w:rFonts w:ascii="Times New Roman" w:hAnsi="Times New Roman"/>
                  <w:b w:val="false"/>
                  <w:i w:val="false"/>
                  <w:color w:val="0000ff"/>
                  <w:sz w:val="22"/>
                  <w:u w:val="single"/>
                </w:rPr>
                <w:t>http://www.resh.ru/</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hyperlink r:id="rId30">
              <w:r>
                <w:rPr>
                  <w:rFonts w:ascii="Times New Roman" w:hAnsi="Times New Roman"/>
                  <w:b w:val="false"/>
                  <w:i w:val="false"/>
                  <w:color w:val="0000ff"/>
                  <w:sz w:val="22"/>
                  <w:u w:val="single"/>
                </w:rPr>
                <w:t>http://www.resh.ru/</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hyperlink r:id="rId31">
              <w:r>
                <w:rPr>
                  <w:rFonts w:ascii="Times New Roman" w:hAnsi="Times New Roman"/>
                  <w:b w:val="false"/>
                  <w:i w:val="false"/>
                  <w:color w:val="0000ff"/>
                  <w:sz w:val="22"/>
                  <w:u w:val="single"/>
                </w:rPr>
                <w:t>http://www.resh.ru/</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694" w:type="dxa"/>
            <w:tcBorders/>
            <w:tcMar>
              <w:top w:w="50" w:type="dxa"/>
              <w:left w:w="100" w:type="dxa"/>
            </w:tcMar>
            <w:vAlign w:val="center"/>
          </w:tcPr>
          <w:p>
            <w:pPr>
              <w:spacing w:before="0" w:after="0"/>
              <w:ind w:left="135"/>
              <w:jc w:val="left"/>
            </w:pPr>
            <w:hyperlink r:id="rId32">
              <w:r>
                <w:rPr>
                  <w:rFonts w:ascii="Times New Roman" w:hAnsi="Times New Roman"/>
                  <w:b w:val="false"/>
                  <w:i w:val="false"/>
                  <w:color w:val="0000ff"/>
                  <w:sz w:val="22"/>
                  <w:u w:val="single"/>
                </w:rPr>
                <w:t>http://www.resh.ru/</w:t>
              </w:r>
            </w:hyperlink>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33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https.</w:t>
            </w:r>
            <w:hyperlink r:id="rId33">
              <w:r>
                <w:rPr>
                  <w:rFonts w:ascii="Times New Roman" w:hAnsi="Times New Roman"/>
                  <w:b w:val="false"/>
                  <w:i w:val="false"/>
                  <w:color w:val="0000ff"/>
                  <w:sz w:val="22"/>
                  <w:u w:val="single"/>
                </w:rPr>
                <w:t>www.gto.ru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86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94" w:type="dxa"/>
            <w:tcBorders/>
            <w:tcMar>
              <w:top w:w="50" w:type="dxa"/>
              <w:left w:w="100" w:type="dxa"/>
            </w:tcMar>
            <w:vAlign w:val="center"/>
          </w:tcPr>
          <w:p>
            <w:pPr>
              <w:spacing w:before="0" w:after="0"/>
              <w:ind w:left="135"/>
              <w:jc w:val="left"/>
            </w:pPr>
            <w:hyperlink r:id="rId34">
              <w:r>
                <w:rPr>
                  <w:rFonts w:ascii="Times New Roman" w:hAnsi="Times New Roman"/>
                  <w:b w:val="false"/>
                  <w:i w:val="false"/>
                  <w:color w:val="0000ff"/>
                  <w:sz w:val="22"/>
                  <w:u w:val="single"/>
                </w:rPr>
                <w:t>http://www.resh.ru/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694" w:type="dxa"/>
            <w:tcBorders/>
            <w:tcMar>
              <w:top w:w="50" w:type="dxa"/>
              <w:left w:w="100" w:type="dxa"/>
            </w:tcMar>
            <w:vAlign w:val="center"/>
          </w:tcPr>
          <w:p>
            <w:pPr>
              <w:spacing w:before="0" w:after="0"/>
              <w:ind w:left="135"/>
              <w:jc w:val="left"/>
            </w:pPr>
            <w:hyperlink r:id="rId35">
              <w:r>
                <w:rPr>
                  <w:rFonts w:ascii="Times New Roman" w:hAnsi="Times New Roman"/>
                  <w:b w:val="false"/>
                  <w:i w:val="false"/>
                  <w:color w:val="0000ff"/>
                  <w:sz w:val="22"/>
                  <w:u w:val="single"/>
                </w:rPr>
                <w:t>http://www.resh.ru/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94" w:type="dxa"/>
            <w:tcBorders/>
            <w:tcMar>
              <w:top w:w="50" w:type="dxa"/>
              <w:left w:w="100" w:type="dxa"/>
            </w:tcMar>
            <w:vAlign w:val="center"/>
          </w:tcPr>
          <w:p>
            <w:pPr>
              <w:spacing w:before="0" w:after="0"/>
              <w:ind w:left="135"/>
              <w:jc w:val="left"/>
            </w:pPr>
            <w:hyperlink r:id="rId36">
              <w:r>
                <w:rPr>
                  <w:rFonts w:ascii="Times New Roman" w:hAnsi="Times New Roman"/>
                  <w:b w:val="false"/>
                  <w:i w:val="false"/>
                  <w:color w:val="0000ff"/>
                  <w:sz w:val="22"/>
                  <w:u w:val="single"/>
                </w:rPr>
                <w:t>http://www.resh.ru/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1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94" w:type="dxa"/>
            <w:tcBorders/>
            <w:tcMar>
              <w:top w:w="50" w:type="dxa"/>
              <w:left w:w="100" w:type="dxa"/>
            </w:tcMar>
            <w:vAlign w:val="center"/>
          </w:tcPr>
          <w:p>
            <w:pPr>
              <w:spacing w:before="0" w:after="0"/>
              <w:ind w:left="135"/>
              <w:jc w:val="left"/>
            </w:pPr>
            <w:hyperlink r:id="rId37">
              <w:r>
                <w:rPr>
                  <w:rFonts w:ascii="Times New Roman" w:hAnsi="Times New Roman"/>
                  <w:b w:val="false"/>
                  <w:i w:val="false"/>
                  <w:color w:val="0000ff"/>
                  <w:sz w:val="22"/>
                  <w:u w:val="single"/>
                </w:rPr>
                <w:t>http://www.resh.ru/</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38">
              <w:r>
                <w:rPr>
                  <w:rFonts w:ascii="Times New Roman" w:hAnsi="Times New Roman"/>
                  <w:b w:val="false"/>
                  <w:i w:val="false"/>
                  <w:color w:val="0000ff"/>
                  <w:sz w:val="22"/>
                  <w:u w:val="single"/>
                </w:rPr>
                <w:t>http://www.resh.ru/</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694" w:type="dxa"/>
            <w:tcBorders/>
            <w:tcMar>
              <w:top w:w="50" w:type="dxa"/>
              <w:left w:w="100" w:type="dxa"/>
            </w:tcMar>
            <w:vAlign w:val="center"/>
          </w:tcPr>
          <w:p>
            <w:pPr>
              <w:spacing w:before="0" w:after="0"/>
              <w:ind w:left="135"/>
              <w:jc w:val="left"/>
            </w:pPr>
            <w:hyperlink r:id="rId39">
              <w:r>
                <w:rPr>
                  <w:rFonts w:ascii="Times New Roman" w:hAnsi="Times New Roman"/>
                  <w:b w:val="false"/>
                  <w:i w:val="false"/>
                  <w:color w:val="0000ff"/>
                  <w:sz w:val="22"/>
                  <w:u w:val="single"/>
                </w:rPr>
                <w:t>http://www.resh.ru/</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694" w:type="dxa"/>
            <w:tcBorders/>
            <w:tcMar>
              <w:top w:w="50" w:type="dxa"/>
              <w:left w:w="100" w:type="dxa"/>
            </w:tcMar>
            <w:vAlign w:val="center"/>
          </w:tcPr>
          <w:p>
            <w:pPr>
              <w:spacing w:before="0" w:after="0"/>
              <w:ind w:left="135"/>
              <w:jc w:val="left"/>
            </w:pPr>
            <w:hyperlink r:id="rId40">
              <w:r>
                <w:rPr>
                  <w:rFonts w:ascii="Times New Roman" w:hAnsi="Times New Roman"/>
                  <w:b w:val="false"/>
                  <w:i w:val="false"/>
                  <w:color w:val="0000ff"/>
                  <w:sz w:val="22"/>
                  <w:u w:val="single"/>
                </w:rPr>
                <w:t>http://www.resh.ru/</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694" w:type="dxa"/>
            <w:tcBorders/>
            <w:tcMar>
              <w:top w:w="50" w:type="dxa"/>
              <w:left w:w="100" w:type="dxa"/>
            </w:tcMar>
            <w:vAlign w:val="center"/>
          </w:tcPr>
          <w:p>
            <w:pPr>
              <w:spacing w:before="0" w:after="0"/>
              <w:ind w:left="135"/>
              <w:jc w:val="left"/>
            </w:pPr>
            <w:hyperlink r:id="rId41">
              <w:r>
                <w:rPr>
                  <w:rFonts w:ascii="Times New Roman" w:hAnsi="Times New Roman"/>
                  <w:b w:val="false"/>
                  <w:i w:val="false"/>
                  <w:color w:val="0000ff"/>
                  <w:sz w:val="22"/>
                  <w:u w:val="single"/>
                </w:rPr>
                <w:t>http://www.resh.ru/</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694" w:type="dxa"/>
            <w:tcBorders/>
            <w:tcMar>
              <w:top w:w="50" w:type="dxa"/>
              <w:left w:w="100" w:type="dxa"/>
            </w:tcMar>
            <w:vAlign w:val="center"/>
          </w:tcPr>
          <w:p>
            <w:pPr>
              <w:spacing w:before="0" w:after="0"/>
              <w:ind w:left="135"/>
              <w:jc w:val="left"/>
            </w:pPr>
            <w:hyperlink r:id="rId42">
              <w:r>
                <w:rPr>
                  <w:rFonts w:ascii="Times New Roman" w:hAnsi="Times New Roman"/>
                  <w:b w:val="false"/>
                  <w:i w:val="false"/>
                  <w:color w:val="0000ff"/>
                  <w:sz w:val="22"/>
                  <w:u w:val="single"/>
                </w:rPr>
                <w:t>http://www.resh.ru/</w:t>
              </w:r>
            </w:hyperlink>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https.</w:t>
            </w:r>
            <w:hyperlink r:id="rId43">
              <w:r>
                <w:rPr>
                  <w:rFonts w:ascii="Times New Roman" w:hAnsi="Times New Roman"/>
                  <w:b w:val="false"/>
                  <w:i w:val="false"/>
                  <w:color w:val="0000ff"/>
                  <w:sz w:val="22"/>
                  <w:u w:val="single"/>
                </w:rPr>
                <w:t>www.gto.ru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94" w:type="dxa"/>
            <w:tcBorders/>
            <w:tcMar>
              <w:top w:w="50" w:type="dxa"/>
              <w:left w:w="100" w:type="dxa"/>
            </w:tcMar>
            <w:vAlign w:val="center"/>
          </w:tcPr>
          <w:p>
            <w:pPr>
              <w:spacing w:before="0" w:after="0"/>
              <w:ind w:left="135"/>
              <w:jc w:val="left"/>
            </w:pPr>
            <w:hyperlink r:id="rId44">
              <w:r>
                <w:rPr>
                  <w:rFonts w:ascii="Times New Roman" w:hAnsi="Times New Roman"/>
                  <w:b w:val="false"/>
                  <w:i w:val="false"/>
                  <w:color w:val="0000ff"/>
                  <w:sz w:val="22"/>
                  <w:u w:val="single"/>
                </w:rPr>
                <w:t>http://www.resh.ru/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694" w:type="dxa"/>
            <w:tcBorders/>
            <w:tcMar>
              <w:top w:w="50" w:type="dxa"/>
              <w:left w:w="100" w:type="dxa"/>
            </w:tcMar>
            <w:vAlign w:val="center"/>
          </w:tcPr>
          <w:p>
            <w:pPr>
              <w:spacing w:before="0" w:after="0"/>
              <w:ind w:left="135"/>
              <w:jc w:val="left"/>
            </w:pPr>
            <w:hyperlink r:id="rId45">
              <w:r>
                <w:rPr>
                  <w:rFonts w:ascii="Times New Roman" w:hAnsi="Times New Roman"/>
                  <w:b w:val="false"/>
                  <w:i w:val="false"/>
                  <w:color w:val="0000ff"/>
                  <w:sz w:val="22"/>
                  <w:u w:val="single"/>
                </w:rPr>
                <w:t>http://www.resh.ru/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94" w:type="dxa"/>
            <w:tcBorders/>
            <w:tcMar>
              <w:top w:w="50" w:type="dxa"/>
              <w:left w:w="100" w:type="dxa"/>
            </w:tcMar>
            <w:vAlign w:val="center"/>
          </w:tcPr>
          <w:p>
            <w:pPr>
              <w:spacing w:before="0" w:after="0"/>
              <w:ind w:left="135"/>
              <w:jc w:val="left"/>
            </w:pPr>
            <w:hyperlink r:id="rId46">
              <w:r>
                <w:rPr>
                  <w:rFonts w:ascii="Times New Roman" w:hAnsi="Times New Roman"/>
                  <w:b w:val="false"/>
                  <w:i w:val="false"/>
                  <w:color w:val="0000ff"/>
                  <w:sz w:val="22"/>
                  <w:u w:val="single"/>
                </w:rPr>
                <w:t>http://www.resh.ru/</w:t>
              </w:r>
            </w:hyperlink>
          </w:p>
        </w:tc>
      </w:tr>
      <w:tr>
        <w:trPr>
          <w:trHeight w:val="4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94" w:type="dxa"/>
            <w:tcBorders/>
            <w:tcMar>
              <w:top w:w="50" w:type="dxa"/>
              <w:left w:w="100" w:type="dxa"/>
            </w:tcMar>
            <w:vAlign w:val="center"/>
          </w:tcPr>
          <w:p>
            <w:pPr>
              <w:spacing w:before="0" w:after="0"/>
              <w:ind w:left="135"/>
              <w:jc w:val="left"/>
            </w:pPr>
            <w:hyperlink r:id="rId47">
              <w:r>
                <w:rPr>
                  <w:rFonts w:ascii="Times New Roman" w:hAnsi="Times New Roman"/>
                  <w:b w:val="false"/>
                  <w:i w:val="false"/>
                  <w:color w:val="0000ff"/>
                  <w:sz w:val="22"/>
                  <w:u w:val="single"/>
                </w:rPr>
                <w:t>http://www.resh.ru/</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694" w:type="dxa"/>
            <w:tcBorders/>
            <w:tcMar>
              <w:top w:w="50" w:type="dxa"/>
              <w:left w:w="100" w:type="dxa"/>
            </w:tcMar>
            <w:vAlign w:val="center"/>
          </w:tcPr>
          <w:p>
            <w:pPr>
              <w:spacing w:before="0" w:after="0"/>
              <w:ind w:left="135"/>
              <w:jc w:val="left"/>
            </w:pPr>
            <w:hyperlink r:id="rId48">
              <w:r>
                <w:rPr>
                  <w:rFonts w:ascii="Times New Roman" w:hAnsi="Times New Roman"/>
                  <w:b w:val="false"/>
                  <w:i w:val="false"/>
                  <w:color w:val="0000ff"/>
                  <w:sz w:val="22"/>
                  <w:u w:val="single"/>
                </w:rPr>
                <w:t>http://www.resh.ru/</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694" w:type="dxa"/>
            <w:tcBorders/>
            <w:tcMar>
              <w:top w:w="50" w:type="dxa"/>
              <w:left w:w="100" w:type="dxa"/>
            </w:tcMar>
            <w:vAlign w:val="center"/>
          </w:tcPr>
          <w:p>
            <w:pPr>
              <w:spacing w:before="0" w:after="0"/>
              <w:ind w:left="135"/>
              <w:jc w:val="left"/>
            </w:pPr>
            <w:hyperlink r:id="rId49">
              <w:r>
                <w:rPr>
                  <w:rFonts w:ascii="Times New Roman" w:hAnsi="Times New Roman"/>
                  <w:b w:val="false"/>
                  <w:i w:val="false"/>
                  <w:color w:val="0000ff"/>
                  <w:sz w:val="22"/>
                  <w:u w:val="single"/>
                </w:rPr>
                <w:t>http://www.resh.ru/</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694" w:type="dxa"/>
            <w:tcBorders/>
            <w:tcMar>
              <w:top w:w="50" w:type="dxa"/>
              <w:left w:w="100" w:type="dxa"/>
            </w:tcMar>
            <w:vAlign w:val="center"/>
          </w:tcPr>
          <w:p>
            <w:pPr>
              <w:spacing w:before="0" w:after="0"/>
              <w:ind w:left="135"/>
              <w:jc w:val="left"/>
            </w:pPr>
            <w:hyperlink r:id="rId50">
              <w:r>
                <w:rPr>
                  <w:rFonts w:ascii="Times New Roman" w:hAnsi="Times New Roman"/>
                  <w:b w:val="false"/>
                  <w:i w:val="false"/>
                  <w:color w:val="0000ff"/>
                  <w:sz w:val="22"/>
                  <w:u w:val="single"/>
                </w:rPr>
                <w:t>http://www.resh.ru/</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694" w:type="dxa"/>
            <w:tcBorders/>
            <w:tcMar>
              <w:top w:w="50" w:type="dxa"/>
              <w:left w:w="100" w:type="dxa"/>
            </w:tcMar>
            <w:vAlign w:val="center"/>
          </w:tcPr>
          <w:p>
            <w:pPr>
              <w:spacing w:before="0" w:after="0"/>
              <w:ind w:left="135"/>
              <w:jc w:val="left"/>
            </w:pPr>
            <w:hyperlink r:id="rId51">
              <w:r>
                <w:rPr>
                  <w:rFonts w:ascii="Times New Roman" w:hAnsi="Times New Roman"/>
                  <w:b w:val="false"/>
                  <w:i w:val="false"/>
                  <w:color w:val="0000ff"/>
                  <w:sz w:val="22"/>
                  <w:u w:val="single"/>
                </w:rPr>
                <w:t>http://www.resh.ru/</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94" w:type="dxa"/>
            <w:tcBorders/>
            <w:tcMar>
              <w:top w:w="50" w:type="dxa"/>
              <w:left w:w="100" w:type="dxa"/>
            </w:tcMar>
            <w:vAlign w:val="center"/>
          </w:tcPr>
          <w:p>
            <w:pPr>
              <w:spacing w:before="0" w:after="0"/>
              <w:ind w:left="135"/>
              <w:jc w:val="left"/>
            </w:pPr>
            <w:hyperlink r:id="rId52">
              <w:r>
                <w:rPr>
                  <w:rFonts w:ascii="Times New Roman" w:hAnsi="Times New Roman"/>
                  <w:b w:val="false"/>
                  <w:i w:val="false"/>
                  <w:color w:val="0000ff"/>
                  <w:sz w:val="22"/>
                  <w:u w:val="single"/>
                </w:rPr>
                <w:t>http://www.resh.ru/</w:t>
              </w:r>
            </w:hyperlink>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https.</w:t>
            </w:r>
            <w:hyperlink r:id="rId53">
              <w:r>
                <w:rPr>
                  <w:rFonts w:ascii="Times New Roman" w:hAnsi="Times New Roman"/>
                  <w:b w:val="false"/>
                  <w:i w:val="false"/>
                  <w:color w:val="0000ff"/>
                  <w:sz w:val="22"/>
                  <w:u w:val="single"/>
                </w:rPr>
                <w:t>www.gto.ru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694" w:type="dxa"/>
            <w:tcBorders/>
            <w:tcMar>
              <w:top w:w="50" w:type="dxa"/>
              <w:left w:w="100" w:type="dxa"/>
            </w:tcMar>
            <w:vAlign w:val="center"/>
          </w:tcPr>
          <w:p>
            <w:pPr>
              <w:jc w:val="left"/>
            </w:pPr>
          </w:p>
        </w:tc>
      </w:tr>
    </w:tbl>
    <w:p>
      <w:pPr>
        <w:sectPr>
          <w:pgSz w:w="16383" w:h="11906" w:orient="landscape"/>
        </w:sectPr>
      </w:pPr>
    </w:p>
    <w:bookmarkStart w:name="block-12790645" w:id="24"/>
    <w:p>
      <w:pPr>
        <w:sectPr>
          <w:pgSz w:w="16383" w:h="11906" w:orient="landscape"/>
        </w:sectPr>
      </w:pPr>
    </w:p>
    <w:bookmarkEnd w:id="24"/>
    <w:bookmarkEnd w:id="23"/>
    <w:bookmarkStart w:name="block-12790647" w:id="2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7"/>
        <w:gridCol w:w="2560"/>
        <w:gridCol w:w="1196"/>
        <w:gridCol w:w="2194"/>
        <w:gridCol w:w="2335"/>
        <w:gridCol w:w="1797"/>
        <w:gridCol w:w="2835"/>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основной школе</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84" w:type="dxa"/>
            <w:tcBorders/>
            <w:tcMar>
              <w:top w:w="50" w:type="dxa"/>
              <w:left w:w="100" w:type="dxa"/>
            </w:tcMar>
            <w:vAlign w:val="center"/>
          </w:tcPr>
          <w:p>
            <w:pPr>
              <w:spacing w:before="0" w:after="0"/>
              <w:ind w:left="135"/>
              <w:jc w:val="left"/>
            </w:pPr>
            <w:hyperlink r:id="rId54">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55">
              <w:r>
                <w:rPr>
                  <w:rFonts w:ascii="Times New Roman" w:hAnsi="Times New Roman"/>
                  <w:b w:val="false"/>
                  <w:i w:val="false"/>
                  <w:color w:val="0000ff"/>
                  <w:sz w:val="22"/>
                  <w:u w:val="single"/>
                </w:rPr>
                <w:t>https://www.gto.ru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здоровый образ жизни человека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84" w:type="dxa"/>
            <w:tcBorders/>
            <w:tcMar>
              <w:top w:w="50" w:type="dxa"/>
              <w:left w:w="100" w:type="dxa"/>
            </w:tcMar>
            <w:vAlign w:val="center"/>
          </w:tcPr>
          <w:p>
            <w:pPr>
              <w:spacing w:before="0" w:after="0"/>
              <w:ind w:left="135"/>
              <w:jc w:val="left"/>
            </w:pPr>
            <w:hyperlink r:id="rId56">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 древности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84" w:type="dxa"/>
            <w:tcBorders/>
            <w:tcMar>
              <w:top w:w="50" w:type="dxa"/>
              <w:left w:w="100" w:type="dxa"/>
            </w:tcMar>
            <w:vAlign w:val="center"/>
          </w:tcPr>
          <w:p>
            <w:pPr>
              <w:spacing w:before="0" w:after="0"/>
              <w:ind w:left="135"/>
              <w:jc w:val="left"/>
            </w:pPr>
            <w:hyperlink r:id="rId57">
              <w:r>
                <w:rPr>
                  <w:rFonts w:ascii="Times New Roman" w:hAnsi="Times New Roman"/>
                  <w:b w:val="false"/>
                  <w:i w:val="false"/>
                  <w:color w:val="0000ff"/>
                  <w:sz w:val="22"/>
                  <w:u w:val="single"/>
                </w:rPr>
                <w:t>https://resh.edu.ru/</w:t>
              </w:r>
            </w:hyperlink>
          </w:p>
        </w:tc>
      </w:tr>
      <w:tr>
        <w:trPr>
          <w:trHeight w:val="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84" w:type="dxa"/>
            <w:tcBorders/>
            <w:tcMar>
              <w:top w:w="50" w:type="dxa"/>
              <w:left w:w="100" w:type="dxa"/>
            </w:tcMar>
            <w:vAlign w:val="center"/>
          </w:tcPr>
          <w:p>
            <w:pPr>
              <w:spacing w:before="0" w:after="0"/>
              <w:ind w:left="135"/>
              <w:jc w:val="left"/>
            </w:pPr>
            <w:hyperlink r:id="rId58">
              <w:r>
                <w:rPr>
                  <w:rFonts w:ascii="Times New Roman" w:hAnsi="Times New Roman"/>
                  <w:b w:val="false"/>
                  <w:i w:val="false"/>
                  <w:color w:val="0000ff"/>
                  <w:sz w:val="22"/>
                  <w:u w:val="single"/>
                </w:rPr>
                <w:t>https://resh.edu.ru/</w:t>
              </w:r>
            </w:hyperlink>
          </w:p>
        </w:tc>
      </w:tr>
      <w:tr>
        <w:trPr>
          <w:trHeight w:val="14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физическим развитием</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84" w:type="dxa"/>
            <w:tcBorders/>
            <w:tcMar>
              <w:top w:w="50" w:type="dxa"/>
              <w:left w:w="100" w:type="dxa"/>
            </w:tcMar>
            <w:vAlign w:val="center"/>
          </w:tcPr>
          <w:p>
            <w:pPr>
              <w:spacing w:before="0" w:after="0"/>
              <w:ind w:left="135"/>
              <w:jc w:val="left"/>
            </w:pPr>
            <w:hyperlink r:id="rId59">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организма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84" w:type="dxa"/>
            <w:tcBorders/>
            <w:tcMar>
              <w:top w:w="50" w:type="dxa"/>
              <w:left w:w="100" w:type="dxa"/>
            </w:tcMar>
            <w:vAlign w:val="center"/>
          </w:tcPr>
          <w:p>
            <w:pPr>
              <w:spacing w:before="0" w:after="0"/>
              <w:ind w:left="135"/>
              <w:jc w:val="left"/>
            </w:pPr>
            <w:hyperlink r:id="rId60">
              <w:r>
                <w:rPr>
                  <w:rFonts w:ascii="Times New Roman" w:hAnsi="Times New Roman"/>
                  <w:b w:val="false"/>
                  <w:i w:val="false"/>
                  <w:color w:val="0000ff"/>
                  <w:sz w:val="22"/>
                  <w:u w:val="single"/>
                </w:rPr>
                <w:t>https://resh.edu.ru/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проведение самостоятельных занятий</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84" w:type="dxa"/>
            <w:tcBorders/>
            <w:tcMar>
              <w:top w:w="50" w:type="dxa"/>
              <w:left w:w="100" w:type="dxa"/>
            </w:tcMar>
            <w:vAlign w:val="center"/>
          </w:tcPr>
          <w:p>
            <w:pPr>
              <w:spacing w:before="0" w:after="0"/>
              <w:ind w:left="135"/>
              <w:jc w:val="left"/>
            </w:pPr>
            <w:hyperlink r:id="rId61">
              <w:r>
                <w:rPr>
                  <w:rFonts w:ascii="Times New Roman" w:hAnsi="Times New Roman"/>
                  <w:b w:val="false"/>
                  <w:i w:val="false"/>
                  <w:color w:val="0000ff"/>
                  <w:sz w:val="22"/>
                  <w:u w:val="single"/>
                </w:rPr>
                <w:t>https://resh.edu.ru/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дневника по физической культуре</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84" w:type="dxa"/>
            <w:tcBorders/>
            <w:tcMar>
              <w:top w:w="50" w:type="dxa"/>
              <w:left w:w="100" w:type="dxa"/>
            </w:tcMar>
            <w:vAlign w:val="center"/>
          </w:tcPr>
          <w:p>
            <w:pPr>
              <w:spacing w:before="0" w:after="0"/>
              <w:ind w:left="135"/>
              <w:jc w:val="left"/>
            </w:pPr>
            <w:hyperlink r:id="rId62">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утренней зарядки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84" w:type="dxa"/>
            <w:tcBorders/>
            <w:tcMar>
              <w:top w:w="50" w:type="dxa"/>
              <w:left w:w="100" w:type="dxa"/>
            </w:tcMar>
            <w:vAlign w:val="center"/>
          </w:tcPr>
          <w:p>
            <w:pPr>
              <w:spacing w:before="0" w:after="0"/>
              <w:ind w:left="135"/>
              <w:jc w:val="left"/>
            </w:pPr>
            <w:hyperlink r:id="rId63">
              <w:r>
                <w:rPr>
                  <w:rFonts w:ascii="Times New Roman" w:hAnsi="Times New Roman"/>
                  <w:b w:val="false"/>
                  <w:i w:val="false"/>
                  <w:color w:val="0000ff"/>
                  <w:sz w:val="22"/>
                  <w:u w:val="single"/>
                </w:rPr>
                <w:t>https://resh.edu.ru/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в режиме учебной деятельности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84" w:type="dxa"/>
            <w:tcBorders/>
            <w:tcMar>
              <w:top w:w="50" w:type="dxa"/>
              <w:left w:w="100" w:type="dxa"/>
            </w:tcMar>
            <w:vAlign w:val="center"/>
          </w:tcPr>
          <w:p>
            <w:pPr>
              <w:spacing w:before="0" w:after="0"/>
              <w:ind w:left="135"/>
              <w:jc w:val="left"/>
            </w:pPr>
            <w:hyperlink r:id="rId64">
              <w:r>
                <w:rPr>
                  <w:rFonts w:ascii="Times New Roman" w:hAnsi="Times New Roman"/>
                  <w:b w:val="false"/>
                  <w:i w:val="false"/>
                  <w:color w:val="0000ff"/>
                  <w:sz w:val="22"/>
                  <w:u w:val="single"/>
                </w:rPr>
                <w:t>https://resh.edu.ru/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в режиме учебной деятельности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84" w:type="dxa"/>
            <w:tcBorders/>
            <w:tcMar>
              <w:top w:w="50" w:type="dxa"/>
              <w:left w:w="100" w:type="dxa"/>
            </w:tcMar>
            <w:vAlign w:val="center"/>
          </w:tcPr>
          <w:p>
            <w:pPr>
              <w:spacing w:before="0" w:after="0"/>
              <w:ind w:left="135"/>
              <w:jc w:val="left"/>
            </w:pPr>
            <w:hyperlink r:id="rId65">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развитие гибкости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84" w:type="dxa"/>
            <w:tcBorders/>
            <w:tcMar>
              <w:top w:w="50" w:type="dxa"/>
              <w:left w:w="100" w:type="dxa"/>
            </w:tcMar>
            <w:vAlign w:val="center"/>
          </w:tcPr>
          <w:p>
            <w:pPr>
              <w:spacing w:before="0" w:after="0"/>
              <w:ind w:left="135"/>
              <w:jc w:val="left"/>
            </w:pPr>
            <w:hyperlink r:id="rId66">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развитие координации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84" w:type="dxa"/>
            <w:tcBorders/>
            <w:tcMar>
              <w:top w:w="50" w:type="dxa"/>
              <w:left w:w="100" w:type="dxa"/>
            </w:tcMar>
            <w:vAlign w:val="center"/>
          </w:tcPr>
          <w:p>
            <w:pPr>
              <w:spacing w:before="0" w:after="0"/>
              <w:ind w:left="135"/>
              <w:jc w:val="left"/>
            </w:pPr>
            <w:hyperlink r:id="rId67">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формирование телосложения</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84" w:type="dxa"/>
            <w:tcBorders/>
            <w:tcMar>
              <w:top w:w="50" w:type="dxa"/>
              <w:left w:w="100" w:type="dxa"/>
            </w:tcMar>
            <w:vAlign w:val="center"/>
          </w:tcPr>
          <w:p>
            <w:pPr>
              <w:spacing w:before="0" w:after="0"/>
              <w:ind w:left="135"/>
              <w:jc w:val="left"/>
            </w:pPr>
            <w:hyperlink r:id="rId68">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вперёд и назад в группировке</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84" w:type="dxa"/>
            <w:tcBorders/>
            <w:tcMar>
              <w:top w:w="50" w:type="dxa"/>
              <w:left w:w="100" w:type="dxa"/>
            </w:tcMar>
            <w:vAlign w:val="center"/>
          </w:tcPr>
          <w:p>
            <w:pPr>
              <w:spacing w:before="0" w:after="0"/>
              <w:ind w:left="135"/>
              <w:jc w:val="left"/>
            </w:pPr>
            <w:hyperlink r:id="rId69">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вперёд ноги «скрестно»</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84" w:type="dxa"/>
            <w:tcBorders/>
            <w:tcMar>
              <w:top w:w="50" w:type="dxa"/>
              <w:left w:w="100" w:type="dxa"/>
            </w:tcMar>
            <w:vAlign w:val="center"/>
          </w:tcPr>
          <w:p>
            <w:pPr>
              <w:spacing w:before="0" w:after="0"/>
              <w:ind w:left="135"/>
              <w:jc w:val="left"/>
            </w:pPr>
            <w:hyperlink r:id="rId70">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из стойки на лопатках</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84" w:type="dxa"/>
            <w:tcBorders/>
            <w:tcMar>
              <w:top w:w="50" w:type="dxa"/>
              <w:left w:w="100" w:type="dxa"/>
            </w:tcMar>
            <w:vAlign w:val="center"/>
          </w:tcPr>
          <w:p>
            <w:pPr>
              <w:spacing w:before="0" w:after="0"/>
              <w:ind w:left="135"/>
              <w:jc w:val="left"/>
            </w:pPr>
            <w:hyperlink r:id="rId71">
              <w:r>
                <w:rPr>
                  <w:rFonts w:ascii="Times New Roman" w:hAnsi="Times New Roman"/>
                  <w:b w:val="false"/>
                  <w:i w:val="false"/>
                  <w:color w:val="0000ff"/>
                  <w:sz w:val="22"/>
                  <w:u w:val="single"/>
                </w:rPr>
                <w:t>https://resh.edu.ru/</w:t>
              </w:r>
            </w:hyperlink>
          </w:p>
        </w:tc>
      </w:tr>
      <w:tr>
        <w:trPr>
          <w:trHeight w:val="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84" w:type="dxa"/>
            <w:tcBorders/>
            <w:tcMar>
              <w:top w:w="50" w:type="dxa"/>
              <w:left w:w="100" w:type="dxa"/>
            </w:tcMar>
            <w:vAlign w:val="center"/>
          </w:tcPr>
          <w:p>
            <w:pPr>
              <w:spacing w:before="0" w:after="0"/>
              <w:ind w:left="135"/>
              <w:jc w:val="left"/>
            </w:pPr>
            <w:hyperlink r:id="rId72">
              <w:r>
                <w:rPr>
                  <w:rFonts w:ascii="Times New Roman" w:hAnsi="Times New Roman"/>
                  <w:b w:val="false"/>
                  <w:i w:val="false"/>
                  <w:color w:val="0000ff"/>
                  <w:sz w:val="22"/>
                  <w:u w:val="single"/>
                </w:rPr>
                <w:t>https://resh.edu.ru/</w:t>
              </w:r>
            </w:hyperlink>
          </w:p>
        </w:tc>
      </w:tr>
      <w:tr>
        <w:trPr>
          <w:trHeight w:val="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84" w:type="dxa"/>
            <w:tcBorders/>
            <w:tcMar>
              <w:top w:w="50" w:type="dxa"/>
              <w:left w:w="100" w:type="dxa"/>
            </w:tcMar>
            <w:vAlign w:val="center"/>
          </w:tcPr>
          <w:p>
            <w:pPr>
              <w:spacing w:before="0" w:after="0"/>
              <w:ind w:left="135"/>
              <w:jc w:val="left"/>
            </w:pPr>
            <w:hyperlink r:id="rId73">
              <w:r>
                <w:rPr>
                  <w:rFonts w:ascii="Times New Roman" w:hAnsi="Times New Roman"/>
                  <w:b w:val="false"/>
                  <w:i w:val="false"/>
                  <w:color w:val="0000ff"/>
                  <w:sz w:val="22"/>
                  <w:u w:val="single"/>
                </w:rPr>
                <w:t>https://resh.edu.ru/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84" w:type="dxa"/>
            <w:tcBorders/>
            <w:tcMar>
              <w:top w:w="50" w:type="dxa"/>
              <w:left w:w="100" w:type="dxa"/>
            </w:tcMar>
            <w:vAlign w:val="center"/>
          </w:tcPr>
          <w:p>
            <w:pPr>
              <w:spacing w:before="0" w:after="0"/>
              <w:ind w:left="135"/>
              <w:jc w:val="left"/>
            </w:pPr>
            <w:hyperlink r:id="rId74">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лестнице</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84" w:type="dxa"/>
            <w:tcBorders/>
            <w:tcMar>
              <w:top w:w="50" w:type="dxa"/>
              <w:left w:w="100" w:type="dxa"/>
            </w:tcMar>
            <w:vAlign w:val="center"/>
          </w:tcPr>
          <w:p>
            <w:pPr>
              <w:spacing w:before="0" w:after="0"/>
              <w:ind w:left="135"/>
              <w:jc w:val="left"/>
            </w:pPr>
            <w:hyperlink r:id="rId75">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скамейке</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84" w:type="dxa"/>
            <w:tcBorders/>
            <w:tcMar>
              <w:top w:w="50" w:type="dxa"/>
              <w:left w:w="100" w:type="dxa"/>
            </w:tcMar>
            <w:vAlign w:val="center"/>
          </w:tcPr>
          <w:p>
            <w:pPr>
              <w:spacing w:before="0" w:after="0"/>
              <w:ind w:left="135"/>
              <w:jc w:val="left"/>
            </w:pPr>
            <w:hyperlink r:id="rId76">
              <w:r>
                <w:rPr>
                  <w:rFonts w:ascii="Times New Roman" w:hAnsi="Times New Roman"/>
                  <w:b w:val="false"/>
                  <w:i w:val="false"/>
                  <w:color w:val="0000ff"/>
                  <w:sz w:val="22"/>
                  <w:u w:val="single"/>
                </w:rPr>
                <w:t>https://resh.edu.ru/</w:t>
              </w:r>
            </w:hyperlink>
          </w:p>
        </w:tc>
      </w:tr>
      <w:tr>
        <w:trPr>
          <w:trHeight w:val="9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Упражнение на гимнастической скамейке</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84" w:type="dxa"/>
            <w:tcBorders/>
            <w:tcMar>
              <w:top w:w="50" w:type="dxa"/>
              <w:left w:w="100" w:type="dxa"/>
            </w:tcMar>
            <w:vAlign w:val="center"/>
          </w:tcPr>
          <w:p>
            <w:pPr>
              <w:spacing w:before="0" w:after="0"/>
              <w:ind w:left="135"/>
              <w:jc w:val="left"/>
            </w:pPr>
            <w:hyperlink r:id="rId77">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84" w:type="dxa"/>
            <w:tcBorders/>
            <w:tcMar>
              <w:top w:w="50" w:type="dxa"/>
              <w:left w:w="100" w:type="dxa"/>
            </w:tcMar>
            <w:vAlign w:val="center"/>
          </w:tcPr>
          <w:p>
            <w:pPr>
              <w:spacing w:before="0" w:after="0"/>
              <w:ind w:left="135"/>
              <w:jc w:val="left"/>
            </w:pPr>
            <w:hyperlink r:id="rId78">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84" w:type="dxa"/>
            <w:tcBorders/>
            <w:tcMar>
              <w:top w:w="50" w:type="dxa"/>
              <w:left w:w="100" w:type="dxa"/>
            </w:tcMar>
            <w:vAlign w:val="center"/>
          </w:tcPr>
          <w:p>
            <w:pPr>
              <w:spacing w:before="0" w:after="0"/>
              <w:ind w:left="135"/>
              <w:jc w:val="left"/>
            </w:pPr>
            <w:hyperlink r:id="rId79">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84" w:type="dxa"/>
            <w:tcBorders/>
            <w:tcMar>
              <w:top w:w="50" w:type="dxa"/>
              <w:left w:w="100" w:type="dxa"/>
            </w:tcMar>
            <w:vAlign w:val="center"/>
          </w:tcPr>
          <w:p>
            <w:pPr>
              <w:spacing w:before="0" w:after="0"/>
              <w:ind w:left="135"/>
              <w:jc w:val="left"/>
            </w:pPr>
            <w:hyperlink r:id="rId80">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84" w:type="dxa"/>
            <w:tcBorders/>
            <w:tcMar>
              <w:top w:w="50" w:type="dxa"/>
              <w:left w:w="100" w:type="dxa"/>
            </w:tcMar>
            <w:vAlign w:val="center"/>
          </w:tcPr>
          <w:p>
            <w:pPr>
              <w:spacing w:before="0" w:after="0"/>
              <w:ind w:left="135"/>
              <w:jc w:val="left"/>
            </w:pPr>
            <w:hyperlink r:id="rId81">
              <w:r>
                <w:rPr>
                  <w:rFonts w:ascii="Times New Roman" w:hAnsi="Times New Roman"/>
                  <w:b w:val="false"/>
                  <w:i w:val="false"/>
                  <w:color w:val="0000ff"/>
                  <w:sz w:val="22"/>
                  <w:u w:val="single"/>
                </w:rPr>
                <w:t>https://resh.edu.ru/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 согнув ноги"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84" w:type="dxa"/>
            <w:tcBorders/>
            <w:tcMar>
              <w:top w:w="50" w:type="dxa"/>
              <w:left w:w="100" w:type="dxa"/>
            </w:tcMar>
            <w:vAlign w:val="center"/>
          </w:tcPr>
          <w:p>
            <w:pPr>
              <w:spacing w:before="0" w:after="0"/>
              <w:ind w:left="135"/>
              <w:jc w:val="left"/>
            </w:pPr>
            <w:hyperlink r:id="rId82">
              <w:r>
                <w:rPr>
                  <w:rFonts w:ascii="Times New Roman" w:hAnsi="Times New Roman"/>
                  <w:b w:val="false"/>
                  <w:i w:val="false"/>
                  <w:color w:val="0000ff"/>
                  <w:sz w:val="22"/>
                  <w:u w:val="single"/>
                </w:rPr>
                <w:t>https://resh.edu.ru/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«согнув ноги»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84" w:type="dxa"/>
            <w:tcBorders/>
            <w:tcMar>
              <w:top w:w="50" w:type="dxa"/>
              <w:left w:w="100" w:type="dxa"/>
            </w:tcMar>
            <w:vAlign w:val="center"/>
          </w:tcPr>
          <w:p>
            <w:pPr>
              <w:spacing w:before="0" w:after="0"/>
              <w:ind w:left="135"/>
              <w:jc w:val="left"/>
            </w:pPr>
            <w:hyperlink r:id="rId83">
              <w:r>
                <w:rPr>
                  <w:rFonts w:ascii="Times New Roman" w:hAnsi="Times New Roman"/>
                  <w:b w:val="false"/>
                  <w:i w:val="false"/>
                  <w:color w:val="0000ff"/>
                  <w:sz w:val="22"/>
                  <w:u w:val="single"/>
                </w:rPr>
                <w:t>https://resh.edu.ru/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неподвижную мишень.</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84" w:type="dxa"/>
            <w:tcBorders/>
            <w:tcMar>
              <w:top w:w="50" w:type="dxa"/>
              <w:left w:w="100" w:type="dxa"/>
            </w:tcMar>
            <w:vAlign w:val="center"/>
          </w:tcPr>
          <w:p>
            <w:pPr>
              <w:spacing w:before="0" w:after="0"/>
              <w:ind w:left="135"/>
              <w:jc w:val="left"/>
            </w:pPr>
            <w:hyperlink r:id="rId84">
              <w:r>
                <w:rPr>
                  <w:rFonts w:ascii="Times New Roman" w:hAnsi="Times New Roman"/>
                  <w:b w:val="false"/>
                  <w:i w:val="false"/>
                  <w:color w:val="0000ff"/>
                  <w:sz w:val="22"/>
                  <w:u w:val="single"/>
                </w:rPr>
                <w:t>https://resh.edu.ru/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неподвижную мишень</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84" w:type="dxa"/>
            <w:tcBorders/>
            <w:tcMar>
              <w:top w:w="50" w:type="dxa"/>
              <w:left w:w="100" w:type="dxa"/>
            </w:tcMar>
            <w:vAlign w:val="center"/>
          </w:tcPr>
          <w:p>
            <w:pPr>
              <w:spacing w:before="0" w:after="0"/>
              <w:ind w:left="135"/>
              <w:jc w:val="left"/>
            </w:pPr>
            <w:hyperlink r:id="rId85">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на дальность</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84" w:type="dxa"/>
            <w:tcBorders/>
            <w:tcMar>
              <w:top w:w="50" w:type="dxa"/>
              <w:left w:w="100" w:type="dxa"/>
            </w:tcMar>
            <w:vAlign w:val="center"/>
          </w:tcPr>
          <w:p>
            <w:pPr>
              <w:spacing w:before="0" w:after="0"/>
              <w:ind w:left="135"/>
              <w:jc w:val="left"/>
            </w:pPr>
            <w:hyperlink r:id="rId86">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на дальность</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84" w:type="dxa"/>
            <w:tcBorders/>
            <w:tcMar>
              <w:top w:w="50" w:type="dxa"/>
              <w:left w:w="100" w:type="dxa"/>
            </w:tcMar>
            <w:vAlign w:val="center"/>
          </w:tcPr>
          <w:p>
            <w:pPr>
              <w:spacing w:before="0" w:after="0"/>
              <w:ind w:left="135"/>
              <w:jc w:val="left"/>
            </w:pPr>
            <w:hyperlink r:id="rId87">
              <w:r>
                <w:rPr>
                  <w:rFonts w:ascii="Times New Roman" w:hAnsi="Times New Roman"/>
                  <w:b w:val="false"/>
                  <w:i w:val="false"/>
                  <w:color w:val="0000ff"/>
                  <w:sz w:val="22"/>
                  <w:u w:val="single"/>
                </w:rPr>
                <w:t>https://resh.edu.ru/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попеременным двухшажным ходом</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84" w:type="dxa"/>
            <w:tcBorders/>
            <w:tcMar>
              <w:top w:w="50" w:type="dxa"/>
              <w:left w:w="100" w:type="dxa"/>
            </w:tcMar>
            <w:vAlign w:val="center"/>
          </w:tcPr>
          <w:p>
            <w:pPr>
              <w:spacing w:before="0" w:after="0"/>
              <w:ind w:left="135"/>
              <w:jc w:val="left"/>
            </w:pPr>
            <w:hyperlink r:id="rId88">
              <w:r>
                <w:rPr>
                  <w:rFonts w:ascii="Times New Roman" w:hAnsi="Times New Roman"/>
                  <w:b w:val="false"/>
                  <w:i w:val="false"/>
                  <w:color w:val="0000ff"/>
                  <w:sz w:val="22"/>
                  <w:u w:val="single"/>
                </w:rPr>
                <w:t>https://resh.edu.ru/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попеременным двухшажным ходом</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84" w:type="dxa"/>
            <w:tcBorders/>
            <w:tcMar>
              <w:top w:w="50" w:type="dxa"/>
              <w:left w:w="100" w:type="dxa"/>
            </w:tcMar>
            <w:vAlign w:val="center"/>
          </w:tcPr>
          <w:p>
            <w:pPr>
              <w:spacing w:before="0" w:after="0"/>
              <w:ind w:left="135"/>
              <w:jc w:val="left"/>
            </w:pPr>
            <w:hyperlink r:id="rId89">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84" w:type="dxa"/>
            <w:tcBorders/>
            <w:tcMar>
              <w:top w:w="50" w:type="dxa"/>
              <w:left w:w="100" w:type="dxa"/>
            </w:tcMar>
            <w:vAlign w:val="center"/>
          </w:tcPr>
          <w:p>
            <w:pPr>
              <w:spacing w:before="0" w:after="0"/>
              <w:ind w:left="135"/>
              <w:jc w:val="left"/>
            </w:pPr>
            <w:hyperlink r:id="rId90">
              <w:r>
                <w:rPr>
                  <w:rFonts w:ascii="Times New Roman" w:hAnsi="Times New Roman"/>
                  <w:b w:val="false"/>
                  <w:i w:val="false"/>
                  <w:color w:val="0000ff"/>
                  <w:sz w:val="22"/>
                  <w:u w:val="single"/>
                </w:rPr>
                <w:t>https://resh.edu.ru/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Подъём в горку на лыжах способом «лесенка»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84" w:type="dxa"/>
            <w:tcBorders/>
            <w:tcMar>
              <w:top w:w="50" w:type="dxa"/>
              <w:left w:w="100" w:type="dxa"/>
            </w:tcMar>
            <w:vAlign w:val="center"/>
          </w:tcPr>
          <w:p>
            <w:pPr>
              <w:spacing w:before="0" w:after="0"/>
              <w:ind w:left="135"/>
              <w:jc w:val="left"/>
            </w:pPr>
            <w:hyperlink r:id="rId91">
              <w:r>
                <w:rPr>
                  <w:rFonts w:ascii="Times New Roman" w:hAnsi="Times New Roman"/>
                  <w:b w:val="false"/>
                  <w:i w:val="false"/>
                  <w:color w:val="0000ff"/>
                  <w:sz w:val="22"/>
                  <w:u w:val="single"/>
                </w:rPr>
                <w:t>https://resh.edu.ru/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в горку на лыжах способом " лесенка"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84" w:type="dxa"/>
            <w:tcBorders/>
            <w:tcMar>
              <w:top w:w="50" w:type="dxa"/>
              <w:left w:w="100" w:type="dxa"/>
            </w:tcMar>
            <w:vAlign w:val="center"/>
          </w:tcPr>
          <w:p>
            <w:pPr>
              <w:spacing w:before="0" w:after="0"/>
              <w:ind w:left="135"/>
              <w:jc w:val="left"/>
            </w:pPr>
            <w:hyperlink r:id="rId92">
              <w:r>
                <w:rPr>
                  <w:rFonts w:ascii="Times New Roman" w:hAnsi="Times New Roman"/>
                  <w:b w:val="false"/>
                  <w:i w:val="false"/>
                  <w:color w:val="0000ff"/>
                  <w:sz w:val="22"/>
                  <w:u w:val="single"/>
                </w:rPr>
                <w:t>https://resh.edu.ru/</w:t>
              </w:r>
            </w:hyperlink>
          </w:p>
        </w:tc>
      </w:tr>
      <w:tr>
        <w:trPr>
          <w:trHeight w:val="10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на лыжах с пологого склона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84" w:type="dxa"/>
            <w:tcBorders/>
            <w:tcMar>
              <w:top w:w="50" w:type="dxa"/>
              <w:left w:w="100" w:type="dxa"/>
            </w:tcMar>
            <w:vAlign w:val="center"/>
          </w:tcPr>
          <w:p>
            <w:pPr>
              <w:spacing w:before="0" w:after="0"/>
              <w:ind w:left="135"/>
              <w:jc w:val="left"/>
            </w:pPr>
            <w:hyperlink r:id="rId93">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на лыжах с пологого склона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84" w:type="dxa"/>
            <w:tcBorders/>
            <w:tcMar>
              <w:top w:w="50" w:type="dxa"/>
              <w:left w:w="100" w:type="dxa"/>
            </w:tcMar>
            <w:vAlign w:val="center"/>
          </w:tcPr>
          <w:p>
            <w:pPr>
              <w:spacing w:before="0" w:after="0"/>
              <w:ind w:left="135"/>
              <w:jc w:val="left"/>
            </w:pPr>
            <w:hyperlink r:id="rId94">
              <w:r>
                <w:rPr>
                  <w:rFonts w:ascii="Times New Roman" w:hAnsi="Times New Roman"/>
                  <w:b w:val="false"/>
                  <w:i w:val="false"/>
                  <w:color w:val="0000ff"/>
                  <w:sz w:val="22"/>
                  <w:u w:val="single"/>
                </w:rPr>
                <w:t>https://resh.edu.ru/</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препятствий при спуске с пологого склона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84" w:type="dxa"/>
            <w:tcBorders/>
            <w:tcMar>
              <w:top w:w="50" w:type="dxa"/>
              <w:left w:w="100" w:type="dxa"/>
            </w:tcMar>
            <w:vAlign w:val="center"/>
          </w:tcPr>
          <w:p>
            <w:pPr>
              <w:spacing w:before="0" w:after="0"/>
              <w:ind w:left="135"/>
              <w:jc w:val="left"/>
            </w:pPr>
            <w:hyperlink r:id="rId95">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мяча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84" w:type="dxa"/>
            <w:tcBorders/>
            <w:tcMar>
              <w:top w:w="50" w:type="dxa"/>
              <w:left w:w="100" w:type="dxa"/>
            </w:tcMar>
            <w:vAlign w:val="center"/>
          </w:tcPr>
          <w:p>
            <w:pPr>
              <w:spacing w:before="0" w:after="0"/>
              <w:ind w:left="135"/>
              <w:jc w:val="left"/>
            </w:pPr>
            <w:hyperlink r:id="rId96">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мяча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84" w:type="dxa"/>
            <w:tcBorders/>
            <w:tcMar>
              <w:top w:w="50" w:type="dxa"/>
              <w:left w:w="100" w:type="dxa"/>
            </w:tcMar>
            <w:vAlign w:val="center"/>
          </w:tcPr>
          <w:p>
            <w:pPr>
              <w:spacing w:before="0" w:after="0"/>
              <w:ind w:left="135"/>
              <w:jc w:val="left"/>
            </w:pPr>
            <w:hyperlink r:id="rId97">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передачи мяча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84" w:type="dxa"/>
            <w:tcBorders/>
            <w:tcMar>
              <w:top w:w="50" w:type="dxa"/>
              <w:left w:w="100" w:type="dxa"/>
            </w:tcMar>
            <w:vAlign w:val="center"/>
          </w:tcPr>
          <w:p>
            <w:pPr>
              <w:spacing w:before="0" w:after="0"/>
              <w:ind w:left="135"/>
              <w:jc w:val="left"/>
            </w:pPr>
            <w:hyperlink r:id="rId98">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передачи мяча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84" w:type="dxa"/>
            <w:tcBorders/>
            <w:tcMar>
              <w:top w:w="50" w:type="dxa"/>
              <w:left w:w="100" w:type="dxa"/>
            </w:tcMar>
            <w:vAlign w:val="center"/>
          </w:tcPr>
          <w:p>
            <w:pPr>
              <w:spacing w:before="0" w:after="0"/>
              <w:ind w:left="135"/>
              <w:jc w:val="left"/>
            </w:pPr>
            <w:hyperlink r:id="rId99">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стоя на месте</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84" w:type="dxa"/>
            <w:tcBorders/>
            <w:tcMar>
              <w:top w:w="50" w:type="dxa"/>
              <w:left w:w="100" w:type="dxa"/>
            </w:tcMar>
            <w:vAlign w:val="center"/>
          </w:tcPr>
          <w:p>
            <w:pPr>
              <w:spacing w:before="0" w:after="0"/>
              <w:ind w:left="135"/>
              <w:jc w:val="left"/>
            </w:pPr>
            <w:hyperlink r:id="rId100">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стоя на месте</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84" w:type="dxa"/>
            <w:tcBorders/>
            <w:tcMar>
              <w:top w:w="50" w:type="dxa"/>
              <w:left w:w="100" w:type="dxa"/>
            </w:tcMar>
            <w:vAlign w:val="center"/>
          </w:tcPr>
          <w:p>
            <w:pPr>
              <w:spacing w:before="0" w:after="0"/>
              <w:ind w:left="135"/>
              <w:jc w:val="left"/>
            </w:pPr>
            <w:hyperlink r:id="rId101">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84" w:type="dxa"/>
            <w:tcBorders/>
            <w:tcMar>
              <w:top w:w="50" w:type="dxa"/>
              <w:left w:w="100" w:type="dxa"/>
            </w:tcMar>
            <w:vAlign w:val="center"/>
          </w:tcPr>
          <w:p>
            <w:pPr>
              <w:spacing w:before="0" w:after="0"/>
              <w:ind w:left="135"/>
              <w:jc w:val="left"/>
            </w:pPr>
            <w:hyperlink r:id="rId102">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84" w:type="dxa"/>
            <w:tcBorders/>
            <w:tcMar>
              <w:top w:w="50" w:type="dxa"/>
              <w:left w:w="100" w:type="dxa"/>
            </w:tcMar>
            <w:vAlign w:val="center"/>
          </w:tcPr>
          <w:p>
            <w:pPr>
              <w:spacing w:before="0" w:after="0"/>
              <w:ind w:left="135"/>
              <w:jc w:val="left"/>
            </w:pPr>
            <w:hyperlink r:id="rId103">
              <w:r>
                <w:rPr>
                  <w:rFonts w:ascii="Times New Roman" w:hAnsi="Times New Roman"/>
                  <w:b w:val="false"/>
                  <w:i w:val="false"/>
                  <w:color w:val="0000ff"/>
                  <w:sz w:val="22"/>
                  <w:u w:val="single"/>
                </w:rPr>
                <w:t>https://resh.edu.ru/</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84" w:type="dxa"/>
            <w:tcBorders/>
            <w:tcMar>
              <w:top w:w="50" w:type="dxa"/>
              <w:left w:w="100" w:type="dxa"/>
            </w:tcMar>
            <w:vAlign w:val="center"/>
          </w:tcPr>
          <w:p>
            <w:pPr>
              <w:spacing w:before="0" w:after="0"/>
              <w:ind w:left="135"/>
              <w:jc w:val="left"/>
            </w:pPr>
            <w:hyperlink r:id="rId104">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84" w:type="dxa"/>
            <w:tcBorders/>
            <w:tcMar>
              <w:top w:w="50" w:type="dxa"/>
              <w:left w:w="100" w:type="dxa"/>
            </w:tcMar>
            <w:vAlign w:val="center"/>
          </w:tcPr>
          <w:p>
            <w:pPr>
              <w:spacing w:before="0" w:after="0"/>
              <w:ind w:left="135"/>
              <w:jc w:val="left"/>
            </w:pPr>
            <w:hyperlink r:id="rId105">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84" w:type="dxa"/>
            <w:tcBorders/>
            <w:tcMar>
              <w:top w:w="50" w:type="dxa"/>
              <w:left w:w="100" w:type="dxa"/>
            </w:tcMar>
            <w:vAlign w:val="center"/>
          </w:tcPr>
          <w:p>
            <w:pPr>
              <w:spacing w:before="0" w:after="0"/>
              <w:ind w:left="135"/>
              <w:jc w:val="left"/>
            </w:pPr>
            <w:hyperlink r:id="rId106">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84" w:type="dxa"/>
            <w:tcBorders/>
            <w:tcMar>
              <w:top w:w="50" w:type="dxa"/>
              <w:left w:w="100" w:type="dxa"/>
            </w:tcMar>
            <w:vAlign w:val="center"/>
          </w:tcPr>
          <w:p>
            <w:pPr>
              <w:spacing w:before="0" w:after="0"/>
              <w:ind w:left="135"/>
              <w:jc w:val="left"/>
            </w:pPr>
            <w:hyperlink r:id="rId107">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84" w:type="dxa"/>
            <w:tcBorders/>
            <w:tcMar>
              <w:top w:w="50" w:type="dxa"/>
              <w:left w:w="100" w:type="dxa"/>
            </w:tcMar>
            <w:vAlign w:val="center"/>
          </w:tcPr>
          <w:p>
            <w:pPr>
              <w:spacing w:before="0" w:after="0"/>
              <w:ind w:left="135"/>
              <w:jc w:val="left"/>
            </w:pPr>
            <w:hyperlink r:id="rId108">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 и передача мяча снизу.</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84" w:type="dxa"/>
            <w:tcBorders/>
            <w:tcMar>
              <w:top w:w="50" w:type="dxa"/>
              <w:left w:w="100" w:type="dxa"/>
            </w:tcMar>
            <w:vAlign w:val="center"/>
          </w:tcPr>
          <w:p>
            <w:pPr>
              <w:spacing w:before="0" w:after="0"/>
              <w:ind w:left="135"/>
              <w:jc w:val="left"/>
            </w:pPr>
            <w:hyperlink r:id="rId109">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 и передача мяча сверху</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84" w:type="dxa"/>
            <w:tcBorders/>
            <w:tcMar>
              <w:top w:w="50" w:type="dxa"/>
              <w:left w:w="100" w:type="dxa"/>
            </w:tcMar>
            <w:vAlign w:val="center"/>
          </w:tcPr>
          <w:p>
            <w:pPr>
              <w:spacing w:before="0" w:after="0"/>
              <w:ind w:left="135"/>
              <w:jc w:val="left"/>
            </w:pPr>
            <w:hyperlink r:id="rId110">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84" w:type="dxa"/>
            <w:tcBorders/>
            <w:tcMar>
              <w:top w:w="50" w:type="dxa"/>
              <w:left w:w="100" w:type="dxa"/>
            </w:tcMar>
            <w:vAlign w:val="center"/>
          </w:tcPr>
          <w:p>
            <w:pPr>
              <w:spacing w:before="0" w:after="0"/>
              <w:ind w:left="135"/>
              <w:jc w:val="left"/>
            </w:pPr>
            <w:hyperlink r:id="rId111">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84" w:type="dxa"/>
            <w:tcBorders/>
            <w:tcMar>
              <w:top w:w="50" w:type="dxa"/>
              <w:left w:w="100" w:type="dxa"/>
            </w:tcMar>
            <w:vAlign w:val="center"/>
          </w:tcPr>
          <w:p>
            <w:pPr>
              <w:spacing w:before="0" w:after="0"/>
              <w:ind w:left="135"/>
              <w:jc w:val="left"/>
            </w:pPr>
            <w:hyperlink r:id="rId112">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84" w:type="dxa"/>
            <w:tcBorders/>
            <w:tcMar>
              <w:top w:w="50" w:type="dxa"/>
              <w:left w:w="100" w:type="dxa"/>
            </w:tcMar>
            <w:vAlign w:val="center"/>
          </w:tcPr>
          <w:p>
            <w:pPr>
              <w:spacing w:before="0" w:after="0"/>
              <w:ind w:left="135"/>
              <w:jc w:val="left"/>
            </w:pPr>
            <w:hyperlink r:id="rId113">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внутренней стороной стопы</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84" w:type="dxa"/>
            <w:tcBorders/>
            <w:tcMar>
              <w:top w:w="50" w:type="dxa"/>
              <w:left w:w="100" w:type="dxa"/>
            </w:tcMar>
            <w:vAlign w:val="center"/>
          </w:tcPr>
          <w:p>
            <w:pPr>
              <w:spacing w:before="0" w:after="0"/>
              <w:ind w:left="135"/>
              <w:jc w:val="left"/>
            </w:pPr>
            <w:hyperlink r:id="rId114">
              <w:r>
                <w:rPr>
                  <w:rFonts w:ascii="Times New Roman" w:hAnsi="Times New Roman"/>
                  <w:b w:val="false"/>
                  <w:i w:val="false"/>
                  <w:color w:val="0000ff"/>
                  <w:sz w:val="22"/>
                  <w:u w:val="single"/>
                </w:rPr>
                <w:t>https://resh.edu.ru/</w:t>
              </w:r>
            </w:hyperlink>
          </w:p>
        </w:tc>
      </w:tr>
      <w:tr>
        <w:trPr>
          <w:trHeight w:val="12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внутренней стороной стопы.</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84" w:type="dxa"/>
            <w:tcBorders/>
            <w:tcMar>
              <w:top w:w="50" w:type="dxa"/>
              <w:left w:w="100" w:type="dxa"/>
            </w:tcMar>
            <w:vAlign w:val="center"/>
          </w:tcPr>
          <w:p>
            <w:pPr>
              <w:spacing w:before="0" w:after="0"/>
              <w:ind w:left="135"/>
              <w:jc w:val="left"/>
            </w:pPr>
            <w:hyperlink r:id="rId115">
              <w:r>
                <w:rPr>
                  <w:rFonts w:ascii="Times New Roman" w:hAnsi="Times New Roman"/>
                  <w:b w:val="false"/>
                  <w:i w:val="false"/>
                  <w:color w:val="0000ff"/>
                  <w:sz w:val="22"/>
                  <w:u w:val="single"/>
                </w:rPr>
                <w:t>https://resh.edu.ru/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катящего мяча внутренней стороной стопы</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84" w:type="dxa"/>
            <w:tcBorders/>
            <w:tcMar>
              <w:top w:w="50" w:type="dxa"/>
              <w:left w:w="100" w:type="dxa"/>
            </w:tcMar>
            <w:vAlign w:val="center"/>
          </w:tcPr>
          <w:p>
            <w:pPr>
              <w:spacing w:before="0" w:after="0"/>
              <w:ind w:left="135"/>
              <w:jc w:val="left"/>
            </w:pPr>
            <w:hyperlink r:id="rId116">
              <w:r>
                <w:rPr>
                  <w:rFonts w:ascii="Times New Roman" w:hAnsi="Times New Roman"/>
                  <w:b w:val="false"/>
                  <w:i w:val="false"/>
                  <w:color w:val="0000ff"/>
                  <w:sz w:val="22"/>
                  <w:u w:val="single"/>
                </w:rPr>
                <w:t>https://resh.edu.ru/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катящегося мяча внутренней стороной стопы</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84" w:type="dxa"/>
            <w:tcBorders/>
            <w:tcMar>
              <w:top w:w="50" w:type="dxa"/>
              <w:left w:w="100" w:type="dxa"/>
            </w:tcMar>
            <w:vAlign w:val="center"/>
          </w:tcPr>
          <w:p>
            <w:pPr>
              <w:spacing w:before="0" w:after="0"/>
              <w:ind w:left="135"/>
              <w:jc w:val="left"/>
            </w:pPr>
            <w:hyperlink r:id="rId117">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прямой»</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84" w:type="dxa"/>
            <w:tcBorders/>
            <w:tcMar>
              <w:top w:w="50" w:type="dxa"/>
              <w:left w:w="100" w:type="dxa"/>
            </w:tcMar>
            <w:vAlign w:val="center"/>
          </w:tcPr>
          <w:p>
            <w:pPr>
              <w:spacing w:before="0" w:after="0"/>
              <w:ind w:left="135"/>
              <w:jc w:val="left"/>
            </w:pPr>
            <w:hyperlink r:id="rId118">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 по прямой"</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84" w:type="dxa"/>
            <w:tcBorders/>
            <w:tcMar>
              <w:top w:w="50" w:type="dxa"/>
              <w:left w:w="100" w:type="dxa"/>
            </w:tcMar>
            <w:vAlign w:val="center"/>
          </w:tcPr>
          <w:p>
            <w:pPr>
              <w:spacing w:before="0" w:after="0"/>
              <w:ind w:left="135"/>
              <w:jc w:val="left"/>
            </w:pPr>
            <w:hyperlink r:id="rId119">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 по кругу"</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84" w:type="dxa"/>
            <w:tcBorders/>
            <w:tcMar>
              <w:top w:w="50" w:type="dxa"/>
              <w:left w:w="100" w:type="dxa"/>
            </w:tcMar>
            <w:vAlign w:val="center"/>
          </w:tcPr>
          <w:p>
            <w:pPr>
              <w:spacing w:before="0" w:after="0"/>
              <w:ind w:left="135"/>
              <w:jc w:val="left"/>
            </w:pPr>
            <w:hyperlink r:id="rId120">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кругу»</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84" w:type="dxa"/>
            <w:tcBorders/>
            <w:tcMar>
              <w:top w:w="50" w:type="dxa"/>
              <w:left w:w="100" w:type="dxa"/>
            </w:tcMar>
            <w:vAlign w:val="center"/>
          </w:tcPr>
          <w:p>
            <w:pPr>
              <w:spacing w:before="0" w:after="0"/>
              <w:ind w:left="135"/>
              <w:jc w:val="left"/>
            </w:pPr>
            <w:hyperlink r:id="rId121">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«змейкой»</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84" w:type="dxa"/>
            <w:tcBorders/>
            <w:tcMar>
              <w:top w:w="50" w:type="dxa"/>
              <w:left w:w="100" w:type="dxa"/>
            </w:tcMar>
            <w:vAlign w:val="center"/>
          </w:tcPr>
          <w:p>
            <w:pPr>
              <w:spacing w:before="0" w:after="0"/>
              <w:ind w:left="135"/>
              <w:jc w:val="left"/>
            </w:pPr>
            <w:hyperlink r:id="rId122">
              <w:r>
                <w:rPr>
                  <w:rFonts w:ascii="Times New Roman" w:hAnsi="Times New Roman"/>
                  <w:b w:val="false"/>
                  <w:i w:val="false"/>
                  <w:color w:val="0000ff"/>
                  <w:sz w:val="22"/>
                  <w:u w:val="single"/>
                </w:rPr>
                <w:t>https://resh.edu.ru/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футбольного мяча " змейкой"</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84" w:type="dxa"/>
            <w:tcBorders/>
            <w:tcMar>
              <w:top w:w="50" w:type="dxa"/>
              <w:left w:w="100" w:type="dxa"/>
            </w:tcMar>
            <w:vAlign w:val="center"/>
          </w:tcPr>
          <w:p>
            <w:pPr>
              <w:spacing w:before="0" w:after="0"/>
              <w:ind w:left="135"/>
              <w:jc w:val="left"/>
            </w:pPr>
            <w:hyperlink r:id="rId123">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Обводка мячом ориентиров</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84" w:type="dxa"/>
            <w:tcBorders/>
            <w:tcMar>
              <w:top w:w="50" w:type="dxa"/>
              <w:left w:w="100" w:type="dxa"/>
            </w:tcMar>
            <w:vAlign w:val="center"/>
          </w:tcPr>
          <w:p>
            <w:pPr>
              <w:spacing w:before="0" w:after="0"/>
              <w:ind w:left="135"/>
              <w:jc w:val="left"/>
            </w:pPr>
            <w:hyperlink r:id="rId124">
              <w:r>
                <w:rPr>
                  <w:rFonts w:ascii="Times New Roman" w:hAnsi="Times New Roman"/>
                  <w:b w:val="false"/>
                  <w:i w:val="false"/>
                  <w:color w:val="0000ff"/>
                  <w:sz w:val="22"/>
                  <w:u w:val="single"/>
                </w:rPr>
                <w:t>https://resh.edu.ru/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Обводка мячом ориентиров.</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84" w:type="dxa"/>
            <w:tcBorders/>
            <w:tcMar>
              <w:top w:w="50" w:type="dxa"/>
              <w:left w:w="100" w:type="dxa"/>
            </w:tcMar>
            <w:vAlign w:val="center"/>
          </w:tcPr>
          <w:p>
            <w:pPr>
              <w:spacing w:before="0" w:after="0"/>
              <w:ind w:left="135"/>
              <w:jc w:val="left"/>
            </w:pPr>
            <w:hyperlink r:id="rId125">
              <w:r>
                <w:rPr>
                  <w:rFonts w:ascii="Times New Roman" w:hAnsi="Times New Roman"/>
                  <w:b w:val="false"/>
                  <w:i w:val="false"/>
                  <w:color w:val="0000ff"/>
                  <w:sz w:val="22"/>
                  <w:u w:val="single"/>
                </w:rPr>
                <w:t>https://resh.edu.ru/</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Правило выполнения спортивных нормативов 3 ступени. Физическая подготовка.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84" w:type="dxa"/>
            <w:tcBorders/>
            <w:tcMar>
              <w:top w:w="50" w:type="dxa"/>
              <w:left w:w="100" w:type="dxa"/>
            </w:tcMar>
            <w:vAlign w:val="center"/>
          </w:tcPr>
          <w:p>
            <w:pPr>
              <w:spacing w:before="0" w:after="0"/>
              <w:ind w:left="135"/>
              <w:jc w:val="left"/>
            </w:pPr>
            <w:hyperlink r:id="rId126">
              <w:r>
                <w:rPr>
                  <w:rFonts w:ascii="Times New Roman" w:hAnsi="Times New Roman"/>
                  <w:b w:val="false"/>
                  <w:i w:val="false"/>
                  <w:color w:val="0000ff"/>
                  <w:sz w:val="22"/>
                  <w:u w:val="single"/>
                </w:rPr>
                <w:t>https://www.gto.ru/</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 ступени. Физическая подготовка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84" w:type="dxa"/>
            <w:tcBorders/>
            <w:tcMar>
              <w:top w:w="50" w:type="dxa"/>
              <w:left w:w="100" w:type="dxa"/>
            </w:tcMar>
            <w:vAlign w:val="center"/>
          </w:tcPr>
          <w:p>
            <w:pPr>
              <w:spacing w:before="0" w:after="0"/>
              <w:ind w:left="135"/>
              <w:jc w:val="left"/>
            </w:pPr>
            <w:hyperlink r:id="rId127">
              <w:r>
                <w:rPr>
                  <w:rFonts w:ascii="Times New Roman" w:hAnsi="Times New Roman"/>
                  <w:b w:val="false"/>
                  <w:i w:val="false"/>
                  <w:color w:val="0000ff"/>
                  <w:sz w:val="22"/>
                  <w:u w:val="single"/>
                </w:rPr>
                <w:t>https://www.gto.ru/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ЗОЖ. Первая помощь при травмах ГТО.</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84" w:type="dxa"/>
            <w:tcBorders/>
            <w:tcMar>
              <w:top w:w="50" w:type="dxa"/>
              <w:left w:w="100" w:type="dxa"/>
            </w:tcMar>
            <w:vAlign w:val="center"/>
          </w:tcPr>
          <w:p>
            <w:pPr>
              <w:spacing w:before="0" w:after="0"/>
              <w:ind w:left="135"/>
              <w:jc w:val="left"/>
            </w:pPr>
            <w:hyperlink r:id="rId128">
              <w:r>
                <w:rPr>
                  <w:rFonts w:ascii="Times New Roman" w:hAnsi="Times New Roman"/>
                  <w:b w:val="false"/>
                  <w:i w:val="false"/>
                  <w:color w:val="0000ff"/>
                  <w:sz w:val="22"/>
                  <w:u w:val="single"/>
                </w:rPr>
                <w:t>https://www.gto.ru/</w:t>
              </w:r>
            </w:hyperlink>
          </w:p>
        </w:tc>
      </w:tr>
      <w:tr>
        <w:trPr>
          <w:trHeight w:val="16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ТБ на уроках при подготовке к ГТО. ЗОЖ. Первая помощь при травмах</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84" w:type="dxa"/>
            <w:tcBorders/>
            <w:tcMar>
              <w:top w:w="50" w:type="dxa"/>
              <w:left w:w="100" w:type="dxa"/>
            </w:tcMar>
            <w:vAlign w:val="center"/>
          </w:tcPr>
          <w:p>
            <w:pPr>
              <w:spacing w:before="0" w:after="0"/>
              <w:ind w:left="135"/>
              <w:jc w:val="left"/>
            </w:pPr>
            <w:hyperlink r:id="rId129">
              <w:r>
                <w:rPr>
                  <w:rFonts w:ascii="Times New Roman" w:hAnsi="Times New Roman"/>
                  <w:b w:val="false"/>
                  <w:i w:val="false"/>
                  <w:color w:val="0000ff"/>
                  <w:sz w:val="22"/>
                  <w:u w:val="single"/>
                </w:rPr>
                <w:t>https://www.gto.ru/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ГТО.Бег на 30м. Эстафета.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84" w:type="dxa"/>
            <w:tcBorders/>
            <w:tcMar>
              <w:top w:w="50" w:type="dxa"/>
              <w:left w:w="100" w:type="dxa"/>
            </w:tcMar>
            <w:vAlign w:val="center"/>
          </w:tcPr>
          <w:p>
            <w:pPr>
              <w:spacing w:before="0" w:after="0"/>
              <w:ind w:left="135"/>
              <w:jc w:val="left"/>
            </w:pPr>
            <w:hyperlink r:id="rId130">
              <w:r>
                <w:rPr>
                  <w:rFonts w:ascii="Times New Roman" w:hAnsi="Times New Roman"/>
                  <w:b w:val="false"/>
                  <w:i w:val="false"/>
                  <w:color w:val="0000ff"/>
                  <w:sz w:val="22"/>
                  <w:u w:val="single"/>
                </w:rPr>
                <w:t>https://www.gto.ru/</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Эстафеты</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84" w:type="dxa"/>
            <w:tcBorders/>
            <w:tcMar>
              <w:top w:w="50" w:type="dxa"/>
              <w:left w:w="100" w:type="dxa"/>
            </w:tcMar>
            <w:vAlign w:val="center"/>
          </w:tcPr>
          <w:p>
            <w:pPr>
              <w:spacing w:before="0" w:after="0"/>
              <w:ind w:left="135"/>
              <w:jc w:val="left"/>
            </w:pPr>
            <w:hyperlink r:id="rId131">
              <w:r>
                <w:rPr>
                  <w:rFonts w:ascii="Times New Roman" w:hAnsi="Times New Roman"/>
                  <w:b w:val="false"/>
                  <w:i w:val="false"/>
                  <w:color w:val="0000ff"/>
                  <w:sz w:val="22"/>
                  <w:u w:val="single"/>
                </w:rPr>
                <w:t>https://www.gto.ru/</w:t>
              </w:r>
            </w:hyperlink>
          </w:p>
        </w:tc>
      </w:tr>
      <w:tr>
        <w:trPr>
          <w:trHeight w:val="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ГТО. Бег на 1000м</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84" w:type="dxa"/>
            <w:tcBorders/>
            <w:tcMar>
              <w:top w:w="50" w:type="dxa"/>
              <w:left w:w="100" w:type="dxa"/>
            </w:tcMar>
            <w:vAlign w:val="center"/>
          </w:tcPr>
          <w:p>
            <w:pPr>
              <w:spacing w:before="0" w:after="0"/>
              <w:ind w:left="135"/>
              <w:jc w:val="left"/>
            </w:pPr>
            <w:hyperlink r:id="rId132">
              <w:r>
                <w:rPr>
                  <w:rFonts w:ascii="Times New Roman" w:hAnsi="Times New Roman"/>
                  <w:b w:val="false"/>
                  <w:i w:val="false"/>
                  <w:color w:val="0000ff"/>
                  <w:sz w:val="22"/>
                  <w:u w:val="single"/>
                </w:rPr>
                <w:t>https://www.gto.ru/</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84" w:type="dxa"/>
            <w:tcBorders/>
            <w:tcMar>
              <w:top w:w="50" w:type="dxa"/>
              <w:left w:w="100" w:type="dxa"/>
            </w:tcMar>
            <w:vAlign w:val="center"/>
          </w:tcPr>
          <w:p>
            <w:pPr>
              <w:spacing w:before="0" w:after="0"/>
              <w:ind w:left="135"/>
              <w:jc w:val="left"/>
            </w:pPr>
            <w:hyperlink r:id="rId133">
              <w:r>
                <w:rPr>
                  <w:rFonts w:ascii="Times New Roman" w:hAnsi="Times New Roman"/>
                  <w:b w:val="false"/>
                  <w:i w:val="false"/>
                  <w:color w:val="0000ff"/>
                  <w:sz w:val="22"/>
                  <w:u w:val="single"/>
                </w:rPr>
                <w:t>https://www.gto.ru/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ГТО.Кросс на 2 км. Подходящие упражнения.</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84" w:type="dxa"/>
            <w:tcBorders/>
            <w:tcMar>
              <w:top w:w="50" w:type="dxa"/>
              <w:left w:w="100" w:type="dxa"/>
            </w:tcMar>
            <w:vAlign w:val="center"/>
          </w:tcPr>
          <w:p>
            <w:pPr>
              <w:spacing w:before="0" w:after="0"/>
              <w:ind w:left="135"/>
              <w:jc w:val="left"/>
            </w:pPr>
            <w:hyperlink r:id="rId134">
              <w:r>
                <w:rPr>
                  <w:rFonts w:ascii="Times New Roman" w:hAnsi="Times New Roman"/>
                  <w:b w:val="false"/>
                  <w:i w:val="false"/>
                  <w:color w:val="0000ff"/>
                  <w:sz w:val="22"/>
                  <w:u w:val="single"/>
                </w:rPr>
                <w:t>https://www.gto.ru/</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Подводящие упражнения</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84" w:type="dxa"/>
            <w:tcBorders/>
            <w:tcMar>
              <w:top w:w="50" w:type="dxa"/>
              <w:left w:w="100" w:type="dxa"/>
            </w:tcMar>
            <w:vAlign w:val="center"/>
          </w:tcPr>
          <w:p>
            <w:pPr>
              <w:spacing w:before="0" w:after="0"/>
              <w:ind w:left="135"/>
              <w:jc w:val="left"/>
            </w:pPr>
            <w:hyperlink r:id="rId135">
              <w:r>
                <w:rPr>
                  <w:rFonts w:ascii="Times New Roman" w:hAnsi="Times New Roman"/>
                  <w:b w:val="false"/>
                  <w:i w:val="false"/>
                  <w:color w:val="0000ff"/>
                  <w:sz w:val="22"/>
                  <w:u w:val="single"/>
                </w:rPr>
                <w:t>https://www.gto.ru/</w:t>
              </w:r>
            </w:hyperlink>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ГТО. Бег на лыжах 1 км. Эстафета.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84" w:type="dxa"/>
            <w:tcBorders/>
            <w:tcMar>
              <w:top w:w="50" w:type="dxa"/>
              <w:left w:w="100" w:type="dxa"/>
            </w:tcMar>
            <w:vAlign w:val="center"/>
          </w:tcPr>
          <w:p>
            <w:pPr>
              <w:spacing w:before="0" w:after="0"/>
              <w:ind w:left="135"/>
              <w:jc w:val="left"/>
            </w:pPr>
            <w:hyperlink r:id="rId136">
              <w:r>
                <w:rPr>
                  <w:rFonts w:ascii="Times New Roman" w:hAnsi="Times New Roman"/>
                  <w:b w:val="false"/>
                  <w:i w:val="false"/>
                  <w:color w:val="0000ff"/>
                  <w:sz w:val="22"/>
                  <w:u w:val="single"/>
                </w:rPr>
                <w:t>https://www.gto.ru/</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 Эстафеты</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84" w:type="dxa"/>
            <w:tcBorders/>
            <w:tcMar>
              <w:top w:w="50" w:type="dxa"/>
              <w:left w:w="100" w:type="dxa"/>
            </w:tcMar>
            <w:vAlign w:val="center"/>
          </w:tcPr>
          <w:p>
            <w:pPr>
              <w:spacing w:before="0" w:after="0"/>
              <w:ind w:left="135"/>
              <w:jc w:val="left"/>
            </w:pPr>
            <w:hyperlink r:id="rId137">
              <w:r>
                <w:rPr>
                  <w:rFonts w:ascii="Times New Roman" w:hAnsi="Times New Roman"/>
                  <w:b w:val="false"/>
                  <w:i w:val="false"/>
                  <w:color w:val="0000ff"/>
                  <w:sz w:val="22"/>
                  <w:u w:val="single"/>
                </w:rPr>
                <w:t>https://www.gto.ru/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Сгибание и разгибание рук в упоре лежа на полу. Эстафета.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84" w:type="dxa"/>
            <w:tcBorders/>
            <w:tcMar>
              <w:top w:w="50" w:type="dxa"/>
              <w:left w:w="100" w:type="dxa"/>
            </w:tcMar>
            <w:vAlign w:val="center"/>
          </w:tcPr>
          <w:p>
            <w:pPr>
              <w:spacing w:before="0" w:after="0"/>
              <w:ind w:left="135"/>
              <w:jc w:val="left"/>
            </w:pPr>
            <w:hyperlink r:id="rId138">
              <w:r>
                <w:rPr>
                  <w:rFonts w:ascii="Times New Roman" w:hAnsi="Times New Roman"/>
                  <w:b w:val="false"/>
                  <w:i w:val="false"/>
                  <w:color w:val="0000ff"/>
                  <w:sz w:val="22"/>
                  <w:u w:val="single"/>
                </w:rPr>
                <w:t>https://www.gto.ru/</w:t>
              </w:r>
            </w:hyperlink>
          </w:p>
        </w:tc>
      </w:tr>
      <w:tr>
        <w:trPr>
          <w:trHeight w:val="35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84" w:type="dxa"/>
            <w:tcBorders/>
            <w:tcMar>
              <w:top w:w="50" w:type="dxa"/>
              <w:left w:w="100" w:type="dxa"/>
            </w:tcMar>
            <w:vAlign w:val="center"/>
          </w:tcPr>
          <w:p>
            <w:pPr>
              <w:spacing w:before="0" w:after="0"/>
              <w:ind w:left="135"/>
              <w:jc w:val="left"/>
            </w:pPr>
            <w:hyperlink r:id="rId139">
              <w:r>
                <w:rPr>
                  <w:rFonts w:ascii="Times New Roman" w:hAnsi="Times New Roman"/>
                  <w:b w:val="false"/>
                  <w:i w:val="false"/>
                  <w:color w:val="0000ff"/>
                  <w:sz w:val="22"/>
                  <w:u w:val="single"/>
                </w:rPr>
                <w:t>https://www.gto.ru/</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84" w:type="dxa"/>
            <w:tcBorders/>
            <w:tcMar>
              <w:top w:w="50" w:type="dxa"/>
              <w:left w:w="100" w:type="dxa"/>
            </w:tcMar>
            <w:vAlign w:val="center"/>
          </w:tcPr>
          <w:p>
            <w:pPr>
              <w:spacing w:before="0" w:after="0"/>
              <w:ind w:left="135"/>
              <w:jc w:val="left"/>
            </w:pPr>
            <w:hyperlink r:id="rId140">
              <w:r>
                <w:rPr>
                  <w:rFonts w:ascii="Times New Roman" w:hAnsi="Times New Roman"/>
                  <w:b w:val="false"/>
                  <w:i w:val="false"/>
                  <w:color w:val="0000ff"/>
                  <w:sz w:val="22"/>
                  <w:u w:val="single"/>
                </w:rPr>
                <w:t>https://www.gto.ru/</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Подтягивание из виса лежа на низкой перекладине 90см . Эстафета.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1984" w:type="dxa"/>
            <w:tcBorders/>
            <w:tcMar>
              <w:top w:w="50" w:type="dxa"/>
              <w:left w:w="100" w:type="dxa"/>
            </w:tcMar>
            <w:vAlign w:val="center"/>
          </w:tcPr>
          <w:p>
            <w:pPr>
              <w:spacing w:before="0" w:after="0"/>
              <w:ind w:left="135"/>
              <w:jc w:val="left"/>
            </w:pPr>
            <w:hyperlink r:id="rId141">
              <w:r>
                <w:rPr>
                  <w:rFonts w:ascii="Times New Roman" w:hAnsi="Times New Roman"/>
                  <w:b w:val="false"/>
                  <w:i w:val="false"/>
                  <w:color w:val="0000ff"/>
                  <w:sz w:val="22"/>
                  <w:u w:val="single"/>
                </w:rPr>
                <w:t>https://www.gto.ru/</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84" w:type="dxa"/>
            <w:tcBorders/>
            <w:tcMar>
              <w:top w:w="50" w:type="dxa"/>
              <w:left w:w="100" w:type="dxa"/>
            </w:tcMar>
            <w:vAlign w:val="center"/>
          </w:tcPr>
          <w:p>
            <w:pPr>
              <w:spacing w:before="0" w:after="0"/>
              <w:ind w:left="135"/>
              <w:jc w:val="left"/>
            </w:pPr>
            <w:hyperlink r:id="rId142">
              <w:r>
                <w:rPr>
                  <w:rFonts w:ascii="Times New Roman" w:hAnsi="Times New Roman"/>
                  <w:b w:val="false"/>
                  <w:i w:val="false"/>
                  <w:color w:val="0000ff"/>
                  <w:sz w:val="22"/>
                  <w:u w:val="single"/>
                </w:rPr>
                <w:t>https://www.gto.ru/</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Наклон вперед из положения стоя на гимнастические скамье. Подвижные игры.</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84" w:type="dxa"/>
            <w:tcBorders/>
            <w:tcMar>
              <w:top w:w="50" w:type="dxa"/>
              <w:left w:w="100" w:type="dxa"/>
            </w:tcMar>
            <w:vAlign w:val="center"/>
          </w:tcPr>
          <w:p>
            <w:pPr>
              <w:spacing w:before="0" w:after="0"/>
              <w:ind w:left="135"/>
              <w:jc w:val="left"/>
            </w:pPr>
            <w:hyperlink r:id="rId143">
              <w:r>
                <w:rPr>
                  <w:rFonts w:ascii="Times New Roman" w:hAnsi="Times New Roman"/>
                  <w:b w:val="false"/>
                  <w:i w:val="false"/>
                  <w:color w:val="0000ff"/>
                  <w:sz w:val="22"/>
                  <w:u w:val="single"/>
                </w:rPr>
                <w:t>https://www.gto.ru/</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84" w:type="dxa"/>
            <w:tcBorders/>
            <w:tcMar>
              <w:top w:w="50" w:type="dxa"/>
              <w:left w:w="100" w:type="dxa"/>
            </w:tcMar>
            <w:vAlign w:val="center"/>
          </w:tcPr>
          <w:p>
            <w:pPr>
              <w:spacing w:before="0" w:after="0"/>
              <w:ind w:left="135"/>
              <w:jc w:val="left"/>
            </w:pPr>
            <w:hyperlink r:id="rId144">
              <w:r>
                <w:rPr>
                  <w:rFonts w:ascii="Times New Roman" w:hAnsi="Times New Roman"/>
                  <w:b w:val="false"/>
                  <w:i w:val="false"/>
                  <w:color w:val="0000ff"/>
                  <w:sz w:val="22"/>
                  <w:u w:val="single"/>
                </w:rPr>
                <w:t>https://www.gto.ru/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места толчком двумя ногами. Эстафета.</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84" w:type="dxa"/>
            <w:tcBorders/>
            <w:tcMar>
              <w:top w:w="50" w:type="dxa"/>
              <w:left w:w="100" w:type="dxa"/>
            </w:tcMar>
            <w:vAlign w:val="center"/>
          </w:tcPr>
          <w:p>
            <w:pPr>
              <w:spacing w:before="0" w:after="0"/>
              <w:ind w:left="135"/>
              <w:jc w:val="left"/>
            </w:pPr>
            <w:hyperlink r:id="rId145">
              <w:r>
                <w:rPr>
                  <w:rFonts w:ascii="Times New Roman" w:hAnsi="Times New Roman"/>
                  <w:b w:val="false"/>
                  <w:i w:val="false"/>
                  <w:color w:val="0000ff"/>
                  <w:sz w:val="22"/>
                  <w:u w:val="single"/>
                </w:rPr>
                <w:t>https://www.gto.ru/</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84" w:type="dxa"/>
            <w:tcBorders/>
            <w:tcMar>
              <w:top w:w="50" w:type="dxa"/>
              <w:left w:w="100" w:type="dxa"/>
            </w:tcMar>
            <w:vAlign w:val="center"/>
          </w:tcPr>
          <w:p>
            <w:pPr>
              <w:spacing w:before="0" w:after="0"/>
              <w:ind w:left="135"/>
              <w:jc w:val="left"/>
            </w:pPr>
            <w:hyperlink r:id="rId146">
              <w:r>
                <w:rPr>
                  <w:rFonts w:ascii="Times New Roman" w:hAnsi="Times New Roman"/>
                  <w:b w:val="false"/>
                  <w:i w:val="false"/>
                  <w:color w:val="0000ff"/>
                  <w:sz w:val="22"/>
                  <w:u w:val="single"/>
                </w:rPr>
                <w:t>https://www.gto.ru/</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Поднимание туловища из положение туловища из положения лежа на спине. Подвижные игры.</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84" w:type="dxa"/>
            <w:tcBorders/>
            <w:tcMar>
              <w:top w:w="50" w:type="dxa"/>
              <w:left w:w="100" w:type="dxa"/>
            </w:tcMar>
            <w:vAlign w:val="center"/>
          </w:tcPr>
          <w:p>
            <w:pPr>
              <w:spacing w:before="0" w:after="0"/>
              <w:ind w:left="135"/>
              <w:jc w:val="left"/>
            </w:pPr>
            <w:hyperlink r:id="rId147">
              <w:r>
                <w:rPr>
                  <w:rFonts w:ascii="Times New Roman" w:hAnsi="Times New Roman"/>
                  <w:b w:val="false"/>
                  <w:i w:val="false"/>
                  <w:color w:val="0000ff"/>
                  <w:sz w:val="22"/>
                  <w:u w:val="single"/>
                </w:rPr>
                <w:t>https://www.gto.ru/</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84" w:type="dxa"/>
            <w:tcBorders/>
            <w:tcMar>
              <w:top w:w="50" w:type="dxa"/>
              <w:left w:w="100" w:type="dxa"/>
            </w:tcMar>
            <w:vAlign w:val="center"/>
          </w:tcPr>
          <w:p>
            <w:pPr>
              <w:spacing w:before="0" w:after="0"/>
              <w:ind w:left="135"/>
              <w:jc w:val="left"/>
            </w:pPr>
            <w:hyperlink r:id="rId148">
              <w:r>
                <w:rPr>
                  <w:rFonts w:ascii="Times New Roman" w:hAnsi="Times New Roman"/>
                  <w:b w:val="false"/>
                  <w:i w:val="false"/>
                  <w:color w:val="0000ff"/>
                  <w:sz w:val="22"/>
                  <w:u w:val="single"/>
                </w:rPr>
                <w:t>https://www.gto.ru/</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и техника выполнения норматива комплекса ГТО. Метания мяча весом 150г</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984" w:type="dxa"/>
            <w:tcBorders/>
            <w:tcMar>
              <w:top w:w="50" w:type="dxa"/>
              <w:left w:w="100" w:type="dxa"/>
            </w:tcMar>
            <w:vAlign w:val="center"/>
          </w:tcPr>
          <w:p>
            <w:pPr>
              <w:spacing w:before="0" w:after="0"/>
              <w:ind w:left="135"/>
              <w:jc w:val="left"/>
            </w:pPr>
            <w:hyperlink r:id="rId149">
              <w:r>
                <w:rPr>
                  <w:rFonts w:ascii="Times New Roman" w:hAnsi="Times New Roman"/>
                  <w:b w:val="false"/>
                  <w:i w:val="false"/>
                  <w:color w:val="0000ff"/>
                  <w:sz w:val="22"/>
                  <w:u w:val="single"/>
                </w:rPr>
                <w:t>https://www.gto.ru/</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84" w:type="dxa"/>
            <w:tcBorders/>
            <w:tcMar>
              <w:top w:w="50" w:type="dxa"/>
              <w:left w:w="100" w:type="dxa"/>
            </w:tcMar>
            <w:vAlign w:val="center"/>
          </w:tcPr>
          <w:p>
            <w:pPr>
              <w:spacing w:before="0" w:after="0"/>
              <w:ind w:left="135"/>
              <w:jc w:val="left"/>
            </w:pPr>
            <w:hyperlink r:id="rId150">
              <w:r>
                <w:rPr>
                  <w:rFonts w:ascii="Times New Roman" w:hAnsi="Times New Roman"/>
                  <w:b w:val="false"/>
                  <w:i w:val="false"/>
                  <w:color w:val="0000ff"/>
                  <w:sz w:val="22"/>
                  <w:u w:val="single"/>
                </w:rPr>
                <w:t>https://www.gto.ru/</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и техника выполнение ГТО. Челночный бег 3*10м</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84" w:type="dxa"/>
            <w:tcBorders/>
            <w:tcMar>
              <w:top w:w="50" w:type="dxa"/>
              <w:left w:w="100" w:type="dxa"/>
            </w:tcMar>
            <w:vAlign w:val="center"/>
          </w:tcPr>
          <w:p>
            <w:pPr>
              <w:spacing w:before="0" w:after="0"/>
              <w:ind w:left="135"/>
              <w:jc w:val="left"/>
            </w:pPr>
            <w:hyperlink r:id="rId151">
              <w:r>
                <w:rPr>
                  <w:rFonts w:ascii="Times New Roman" w:hAnsi="Times New Roman"/>
                  <w:b w:val="false"/>
                  <w:i w:val="false"/>
                  <w:color w:val="0000ff"/>
                  <w:sz w:val="22"/>
                  <w:u w:val="single"/>
                </w:rPr>
                <w:t>https://www.gto.ru/</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84" w:type="dxa"/>
            <w:tcBorders/>
            <w:tcMar>
              <w:top w:w="50" w:type="dxa"/>
              <w:left w:w="100" w:type="dxa"/>
            </w:tcMar>
            <w:vAlign w:val="center"/>
          </w:tcPr>
          <w:p>
            <w:pPr>
              <w:spacing w:before="0" w:after="0"/>
              <w:ind w:left="135"/>
              <w:jc w:val="left"/>
            </w:pPr>
            <w:hyperlink r:id="rId152">
              <w:r>
                <w:rPr>
                  <w:rFonts w:ascii="Times New Roman" w:hAnsi="Times New Roman"/>
                  <w:b w:val="false"/>
                  <w:i w:val="false"/>
                  <w:color w:val="0000ff"/>
                  <w:sz w:val="22"/>
                  <w:u w:val="single"/>
                </w:rPr>
                <w:t>https://www.gto.ru/</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Летний фестиваль ГТО. ( сдача норм ГТО ) 3 ступени ( тест)</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84" w:type="dxa"/>
            <w:tcBorders/>
            <w:tcMar>
              <w:top w:w="50" w:type="dxa"/>
              <w:left w:w="100" w:type="dxa"/>
            </w:tcMar>
            <w:vAlign w:val="center"/>
          </w:tcPr>
          <w:p>
            <w:pPr>
              <w:spacing w:before="0" w:after="0"/>
              <w:ind w:left="135"/>
              <w:jc w:val="left"/>
            </w:pPr>
            <w:hyperlink r:id="rId153">
              <w:r>
                <w:rPr>
                  <w:rFonts w:ascii="Times New Roman" w:hAnsi="Times New Roman"/>
                  <w:b w:val="false"/>
                  <w:i w:val="false"/>
                  <w:color w:val="0000ff"/>
                  <w:sz w:val="22"/>
                  <w:u w:val="single"/>
                </w:rPr>
                <w:t>https://www.gto.ru/</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Летний фестиваль ГТО. (сдача норм ГТО с соблюдением правил и техники выполнения испытаний (тестов) 3 ступени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84" w:type="dxa"/>
            <w:tcBorders/>
            <w:tcMar>
              <w:top w:w="50" w:type="dxa"/>
              <w:left w:w="100" w:type="dxa"/>
            </w:tcMar>
            <w:vAlign w:val="center"/>
          </w:tcPr>
          <w:p>
            <w:pPr>
              <w:spacing w:before="0" w:after="0"/>
              <w:ind w:left="135"/>
              <w:jc w:val="left"/>
            </w:pPr>
            <w:hyperlink r:id="rId154">
              <w:r>
                <w:rPr>
                  <w:rFonts w:ascii="Times New Roman" w:hAnsi="Times New Roman"/>
                  <w:b w:val="false"/>
                  <w:i w:val="false"/>
                  <w:color w:val="0000ff"/>
                  <w:sz w:val="22"/>
                  <w:u w:val="single"/>
                </w:rPr>
                <w:t>https://www.gto.ru/</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Зимний фестиваль ГТО (3 ступени ) тест</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84" w:type="dxa"/>
            <w:tcBorders/>
            <w:tcMar>
              <w:top w:w="50" w:type="dxa"/>
              <w:left w:w="100" w:type="dxa"/>
            </w:tcMar>
            <w:vAlign w:val="center"/>
          </w:tcPr>
          <w:p>
            <w:pPr>
              <w:spacing w:before="0" w:after="0"/>
              <w:ind w:left="135"/>
              <w:jc w:val="left"/>
            </w:pPr>
            <w:hyperlink r:id="rId155">
              <w:r>
                <w:rPr>
                  <w:rFonts w:ascii="Times New Roman" w:hAnsi="Times New Roman"/>
                  <w:b w:val="false"/>
                  <w:i w:val="false"/>
                  <w:color w:val="0000ff"/>
                  <w:sz w:val="22"/>
                  <w:u w:val="single"/>
                </w:rPr>
                <w:t>https://www.gto.ru/</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Зимний фестиваль ГТО. (сдача норм ГТО с соблюдением правил и техники выполнения испытаний (тестов) 3 ступени</w:t>
            </w:r>
          </w:p>
        </w:tc>
        <w:tc>
          <w:tcPr>
            <w:tcW w:w="8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84" w:type="dxa"/>
            <w:tcBorders/>
            <w:tcMar>
              <w:top w:w="50" w:type="dxa"/>
              <w:left w:w="100" w:type="dxa"/>
            </w:tcMar>
            <w:vAlign w:val="center"/>
          </w:tcPr>
          <w:p>
            <w:pPr>
              <w:spacing w:before="0" w:after="0"/>
              <w:ind w:left="135"/>
              <w:jc w:val="left"/>
            </w:pPr>
            <w:hyperlink r:id="rId156">
              <w:r>
                <w:rPr>
                  <w:rFonts w:ascii="Times New Roman" w:hAnsi="Times New Roman"/>
                  <w:b w:val="false"/>
                  <w:i w:val="false"/>
                  <w:color w:val="0000ff"/>
                  <w:sz w:val="22"/>
                  <w:u w:val="single"/>
                </w:rPr>
                <w:t>https://www.gto.ru/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58"/>
        <w:gridCol w:w="2560"/>
        <w:gridCol w:w="1218"/>
        <w:gridCol w:w="2220"/>
        <w:gridCol w:w="2360"/>
        <w:gridCol w:w="1817"/>
        <w:gridCol w:w="2861"/>
      </w:tblGrid>
      <w:tr>
        <w:trPr>
          <w:trHeight w:val="300" w:hRule="atLeast"/>
          <w:trHeight w:val="144" w:hRule="atLeast"/>
        </w:trPr>
        <w:tc>
          <w:tcPr>
            <w:tcW w:w="3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Возрождение Олимпийских игр</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2002" w:type="dxa"/>
            <w:tcBorders/>
            <w:tcMar>
              <w:top w:w="50" w:type="dxa"/>
              <w:left w:w="100" w:type="dxa"/>
            </w:tcMar>
            <w:vAlign w:val="center"/>
          </w:tcPr>
          <w:p>
            <w:pPr>
              <w:spacing w:before="0" w:after="0"/>
              <w:ind w:left="135"/>
              <w:jc w:val="left"/>
            </w:pPr>
            <w:hyperlink r:id="rId157">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Символика и ритуалы Олимпийских игр</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2002" w:type="dxa"/>
            <w:tcBorders/>
            <w:tcMar>
              <w:top w:w="50" w:type="dxa"/>
              <w:left w:w="100" w:type="dxa"/>
            </w:tcMar>
            <w:vAlign w:val="center"/>
          </w:tcPr>
          <w:p>
            <w:pPr>
              <w:spacing w:before="0" w:after="0"/>
              <w:ind w:left="135"/>
              <w:jc w:val="left"/>
            </w:pPr>
            <w:hyperlink r:id="rId158">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первых Олимпийских игр современности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2002" w:type="dxa"/>
            <w:tcBorders/>
            <w:tcMar>
              <w:top w:w="50" w:type="dxa"/>
              <w:left w:w="100" w:type="dxa"/>
            </w:tcMar>
            <w:vAlign w:val="center"/>
          </w:tcPr>
          <w:p>
            <w:pPr>
              <w:spacing w:before="0" w:after="0"/>
              <w:ind w:left="135"/>
              <w:jc w:val="left"/>
            </w:pPr>
            <w:hyperlink r:id="rId159">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дневника физической культуры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2002" w:type="dxa"/>
            <w:tcBorders/>
            <w:tcMar>
              <w:top w:w="50" w:type="dxa"/>
              <w:left w:w="100" w:type="dxa"/>
            </w:tcMar>
            <w:vAlign w:val="center"/>
          </w:tcPr>
          <w:p>
            <w:pPr>
              <w:spacing w:before="0" w:after="0"/>
              <w:ind w:left="135"/>
              <w:jc w:val="left"/>
            </w:pPr>
            <w:hyperlink r:id="rId160">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подготовка человека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2002" w:type="dxa"/>
            <w:tcBorders/>
            <w:tcMar>
              <w:top w:w="50" w:type="dxa"/>
              <w:left w:w="100" w:type="dxa"/>
            </w:tcMar>
            <w:vAlign w:val="center"/>
          </w:tcPr>
          <w:p>
            <w:pPr>
              <w:spacing w:before="0" w:after="0"/>
              <w:ind w:left="135"/>
              <w:jc w:val="left"/>
            </w:pPr>
            <w:hyperlink r:id="rId161">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физической нагрузки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2002" w:type="dxa"/>
            <w:tcBorders/>
            <w:tcMar>
              <w:top w:w="50" w:type="dxa"/>
              <w:left w:w="100" w:type="dxa"/>
            </w:tcMar>
            <w:vAlign w:val="center"/>
          </w:tcPr>
          <w:p>
            <w:pPr>
              <w:spacing w:before="0" w:after="0"/>
              <w:ind w:left="135"/>
              <w:jc w:val="left"/>
            </w:pPr>
            <w:hyperlink r:id="rId162">
              <w:r>
                <w:rPr>
                  <w:rFonts w:ascii="Times New Roman" w:hAnsi="Times New Roman"/>
                  <w:b w:val="false"/>
                  <w:i w:val="false"/>
                  <w:color w:val="0000ff"/>
                  <w:sz w:val="22"/>
                  <w:u w:val="single"/>
                </w:rPr>
                <w:t>https://resh.edu.ru/</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самостоятельных занятий физической подготовкой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2002" w:type="dxa"/>
            <w:tcBorders/>
            <w:tcMar>
              <w:top w:w="50" w:type="dxa"/>
              <w:left w:w="100" w:type="dxa"/>
            </w:tcMar>
            <w:vAlign w:val="center"/>
          </w:tcPr>
          <w:p>
            <w:pPr>
              <w:spacing w:before="0" w:after="0"/>
              <w:ind w:left="135"/>
              <w:jc w:val="left"/>
            </w:pPr>
            <w:hyperlink r:id="rId163">
              <w:r>
                <w:rPr>
                  <w:rFonts w:ascii="Times New Roman" w:hAnsi="Times New Roman"/>
                  <w:b w:val="false"/>
                  <w:i w:val="false"/>
                  <w:color w:val="0000ff"/>
                  <w:sz w:val="22"/>
                  <w:u w:val="single"/>
                </w:rPr>
                <w:t>https://resh.edu.ru/</w:t>
              </w:r>
            </w:hyperlink>
          </w:p>
        </w:tc>
      </w:tr>
      <w:tr>
        <w:trPr>
          <w:trHeight w:val="2280"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Закаливающие процедуры с помощью воздушных и солнечных ванн, купания в естественных водоёмах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2002" w:type="dxa"/>
            <w:tcBorders/>
            <w:tcMar>
              <w:top w:w="50" w:type="dxa"/>
              <w:left w:w="100" w:type="dxa"/>
            </w:tcMar>
            <w:vAlign w:val="center"/>
          </w:tcPr>
          <w:p>
            <w:pPr>
              <w:spacing w:before="0" w:after="0"/>
              <w:ind w:left="135"/>
              <w:jc w:val="left"/>
            </w:pPr>
            <w:hyperlink r:id="rId164">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коррекции телосложения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2002" w:type="dxa"/>
            <w:tcBorders/>
            <w:tcMar>
              <w:top w:w="50" w:type="dxa"/>
              <w:left w:w="100" w:type="dxa"/>
            </w:tcMar>
            <w:vAlign w:val="center"/>
          </w:tcPr>
          <w:p>
            <w:pPr>
              <w:spacing w:before="0" w:after="0"/>
              <w:ind w:left="135"/>
              <w:jc w:val="left"/>
            </w:pPr>
            <w:hyperlink r:id="rId165">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зрения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2002" w:type="dxa"/>
            <w:tcBorders/>
            <w:tcMar>
              <w:top w:w="50" w:type="dxa"/>
              <w:left w:w="100" w:type="dxa"/>
            </w:tcMar>
            <w:vAlign w:val="center"/>
          </w:tcPr>
          <w:p>
            <w:pPr>
              <w:spacing w:before="0" w:after="0"/>
              <w:ind w:left="135"/>
              <w:jc w:val="left"/>
            </w:pPr>
            <w:hyperlink r:id="rId166">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нарушений осанки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2002" w:type="dxa"/>
            <w:tcBorders/>
            <w:tcMar>
              <w:top w:w="50" w:type="dxa"/>
              <w:left w:w="100" w:type="dxa"/>
            </w:tcMar>
            <w:vAlign w:val="center"/>
          </w:tcPr>
          <w:p>
            <w:pPr>
              <w:spacing w:before="0" w:after="0"/>
              <w:ind w:left="135"/>
              <w:jc w:val="left"/>
            </w:pPr>
            <w:hyperlink r:id="rId167">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2002" w:type="dxa"/>
            <w:tcBorders/>
            <w:tcMar>
              <w:top w:w="50" w:type="dxa"/>
              <w:left w:w="100" w:type="dxa"/>
            </w:tcMar>
            <w:vAlign w:val="center"/>
          </w:tcPr>
          <w:p>
            <w:pPr>
              <w:spacing w:before="0" w:after="0"/>
              <w:ind w:left="135"/>
              <w:jc w:val="left"/>
            </w:pPr>
            <w:hyperlink r:id="rId168">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2002" w:type="dxa"/>
            <w:tcBorders/>
            <w:tcMar>
              <w:top w:w="50" w:type="dxa"/>
              <w:left w:w="100" w:type="dxa"/>
            </w:tcMar>
            <w:vAlign w:val="center"/>
          </w:tcPr>
          <w:p>
            <w:pPr>
              <w:spacing w:before="0" w:after="0"/>
              <w:ind w:left="135"/>
              <w:jc w:val="left"/>
            </w:pPr>
            <w:hyperlink r:id="rId169">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2002" w:type="dxa"/>
            <w:tcBorders/>
            <w:tcMar>
              <w:top w:w="50" w:type="dxa"/>
              <w:left w:w="100" w:type="dxa"/>
            </w:tcMar>
            <w:vAlign w:val="center"/>
          </w:tcPr>
          <w:p>
            <w:pPr>
              <w:spacing w:before="0" w:after="0"/>
              <w:ind w:left="135"/>
              <w:jc w:val="left"/>
            </w:pPr>
            <w:hyperlink r:id="rId170">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2002" w:type="dxa"/>
            <w:tcBorders/>
            <w:tcMar>
              <w:top w:w="50" w:type="dxa"/>
              <w:left w:w="100" w:type="dxa"/>
            </w:tcMar>
            <w:vAlign w:val="center"/>
          </w:tcPr>
          <w:p>
            <w:pPr>
              <w:spacing w:before="0" w:after="0"/>
              <w:ind w:left="135"/>
              <w:jc w:val="left"/>
            </w:pPr>
            <w:hyperlink r:id="rId171">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невысокой гимнастической перекладине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2002" w:type="dxa"/>
            <w:tcBorders/>
            <w:tcMar>
              <w:top w:w="50" w:type="dxa"/>
              <w:left w:w="100" w:type="dxa"/>
            </w:tcMar>
            <w:vAlign w:val="center"/>
          </w:tcPr>
          <w:p>
            <w:pPr>
              <w:spacing w:before="0" w:after="0"/>
              <w:ind w:left="135"/>
              <w:jc w:val="left"/>
            </w:pPr>
            <w:hyperlink r:id="rId172">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Лазание по канату в три приема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2002" w:type="dxa"/>
            <w:tcBorders/>
            <w:tcMar>
              <w:top w:w="50" w:type="dxa"/>
              <w:left w:w="100" w:type="dxa"/>
            </w:tcMar>
            <w:vAlign w:val="center"/>
          </w:tcPr>
          <w:p>
            <w:pPr>
              <w:spacing w:before="0" w:after="0"/>
              <w:ind w:left="135"/>
              <w:jc w:val="left"/>
            </w:pPr>
            <w:hyperlink r:id="rId173">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ритмической гимнастики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2002" w:type="dxa"/>
            <w:tcBorders/>
            <w:tcMar>
              <w:top w:w="50" w:type="dxa"/>
              <w:left w:w="100" w:type="dxa"/>
            </w:tcMar>
            <w:vAlign w:val="center"/>
          </w:tcPr>
          <w:p>
            <w:pPr>
              <w:spacing w:before="0" w:after="0"/>
              <w:ind w:left="135"/>
              <w:jc w:val="left"/>
            </w:pPr>
            <w:hyperlink r:id="rId174">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с опорой на одну руку с последующим ускорением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2002" w:type="dxa"/>
            <w:tcBorders/>
            <w:tcMar>
              <w:top w:w="50" w:type="dxa"/>
              <w:left w:w="100" w:type="dxa"/>
            </w:tcMar>
            <w:vAlign w:val="center"/>
          </w:tcPr>
          <w:p>
            <w:pPr>
              <w:spacing w:before="0" w:after="0"/>
              <w:ind w:left="135"/>
              <w:jc w:val="left"/>
            </w:pPr>
            <w:hyperlink r:id="rId175">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с опорой на одну руку с последующим ускорением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2002" w:type="dxa"/>
            <w:tcBorders/>
            <w:tcMar>
              <w:top w:w="50" w:type="dxa"/>
              <w:left w:w="100" w:type="dxa"/>
            </w:tcMar>
            <w:vAlign w:val="center"/>
          </w:tcPr>
          <w:p>
            <w:pPr>
              <w:spacing w:before="0" w:after="0"/>
              <w:ind w:left="135"/>
              <w:jc w:val="left"/>
            </w:pPr>
            <w:hyperlink r:id="rId176">
              <w:r>
                <w:rPr>
                  <w:rFonts w:ascii="Times New Roman" w:hAnsi="Times New Roman"/>
                  <w:b w:val="false"/>
                  <w:i w:val="false"/>
                  <w:color w:val="0000ff"/>
                  <w:sz w:val="22"/>
                  <w:u w:val="single"/>
                </w:rPr>
                <w:t>https://resh.edu.ru/</w:t>
              </w:r>
            </w:hyperlink>
          </w:p>
        </w:tc>
      </w:tr>
      <w:tr>
        <w:trPr>
          <w:trHeight w:val="300"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Спринтерский бег</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2002" w:type="dxa"/>
            <w:tcBorders/>
            <w:tcMar>
              <w:top w:w="50" w:type="dxa"/>
              <w:left w:w="100" w:type="dxa"/>
            </w:tcMar>
            <w:vAlign w:val="center"/>
          </w:tcPr>
          <w:p>
            <w:pPr>
              <w:spacing w:before="0" w:after="0"/>
              <w:ind w:left="135"/>
              <w:jc w:val="left"/>
            </w:pPr>
            <w:hyperlink r:id="rId177">
              <w:r>
                <w:rPr>
                  <w:rFonts w:ascii="Times New Roman" w:hAnsi="Times New Roman"/>
                  <w:b w:val="false"/>
                  <w:i w:val="false"/>
                  <w:color w:val="0000ff"/>
                  <w:sz w:val="22"/>
                  <w:u w:val="single"/>
                </w:rPr>
                <w:t>https://resh.edu.ru/</w:t>
              </w:r>
            </w:hyperlink>
          </w:p>
        </w:tc>
      </w:tr>
      <w:tr>
        <w:trPr>
          <w:trHeight w:val="300"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Спринтерский бег</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2002" w:type="dxa"/>
            <w:tcBorders/>
            <w:tcMar>
              <w:top w:w="50" w:type="dxa"/>
              <w:left w:w="100" w:type="dxa"/>
            </w:tcMar>
            <w:vAlign w:val="center"/>
          </w:tcPr>
          <w:p>
            <w:pPr>
              <w:spacing w:before="0" w:after="0"/>
              <w:ind w:left="135"/>
              <w:jc w:val="left"/>
            </w:pPr>
            <w:hyperlink r:id="rId178">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Гладкий равномерный бег</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2002" w:type="dxa"/>
            <w:tcBorders/>
            <w:tcMar>
              <w:top w:w="50" w:type="dxa"/>
              <w:left w:w="100" w:type="dxa"/>
            </w:tcMar>
            <w:vAlign w:val="center"/>
          </w:tcPr>
          <w:p>
            <w:pPr>
              <w:spacing w:before="0" w:after="0"/>
              <w:ind w:left="135"/>
              <w:jc w:val="left"/>
            </w:pPr>
            <w:hyperlink r:id="rId179">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Гладкий равномерный бег</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2002" w:type="dxa"/>
            <w:tcBorders/>
            <w:tcMar>
              <w:top w:w="50" w:type="dxa"/>
              <w:left w:w="100" w:type="dxa"/>
            </w:tcMar>
            <w:vAlign w:val="center"/>
          </w:tcPr>
          <w:p>
            <w:pPr>
              <w:spacing w:before="0" w:after="0"/>
              <w:ind w:left="135"/>
              <w:jc w:val="left"/>
            </w:pPr>
            <w:hyperlink r:id="rId180">
              <w:r>
                <w:rPr>
                  <w:rFonts w:ascii="Times New Roman" w:hAnsi="Times New Roman"/>
                  <w:b w:val="false"/>
                  <w:i w:val="false"/>
                  <w:color w:val="0000ff"/>
                  <w:sz w:val="22"/>
                  <w:u w:val="single"/>
                </w:rPr>
                <w:t>https://resh.edu.ru/</w:t>
              </w:r>
            </w:hyperlink>
          </w:p>
        </w:tc>
      </w:tr>
      <w:tr>
        <w:trPr>
          <w:trHeight w:val="1770"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2002" w:type="dxa"/>
            <w:tcBorders/>
            <w:tcMar>
              <w:top w:w="50" w:type="dxa"/>
              <w:left w:w="100" w:type="dxa"/>
            </w:tcMar>
            <w:vAlign w:val="center"/>
          </w:tcPr>
          <w:p>
            <w:pPr>
              <w:spacing w:before="0" w:after="0"/>
              <w:ind w:left="135"/>
              <w:jc w:val="left"/>
            </w:pPr>
            <w:hyperlink r:id="rId181">
              <w:r>
                <w:rPr>
                  <w:rFonts w:ascii="Times New Roman" w:hAnsi="Times New Roman"/>
                  <w:b w:val="false"/>
                  <w:i w:val="false"/>
                  <w:color w:val="0000ff"/>
                  <w:sz w:val="22"/>
                  <w:u w:val="single"/>
                </w:rPr>
                <w:t>https://resh.edu.ru/</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2002" w:type="dxa"/>
            <w:tcBorders/>
            <w:tcMar>
              <w:top w:w="50" w:type="dxa"/>
              <w:left w:w="100" w:type="dxa"/>
            </w:tcMar>
            <w:vAlign w:val="center"/>
          </w:tcPr>
          <w:p>
            <w:pPr>
              <w:spacing w:before="0" w:after="0"/>
              <w:ind w:left="135"/>
              <w:jc w:val="left"/>
            </w:pPr>
            <w:hyperlink r:id="rId182">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в длину и высоту</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2002" w:type="dxa"/>
            <w:tcBorders/>
            <w:tcMar>
              <w:top w:w="50" w:type="dxa"/>
              <w:left w:w="100" w:type="dxa"/>
            </w:tcMar>
            <w:vAlign w:val="center"/>
          </w:tcPr>
          <w:p>
            <w:pPr>
              <w:spacing w:before="0" w:after="0"/>
              <w:ind w:left="135"/>
              <w:jc w:val="left"/>
            </w:pPr>
            <w:hyperlink r:id="rId183">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по движущейся мишени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2002" w:type="dxa"/>
            <w:tcBorders/>
            <w:tcMar>
              <w:top w:w="50" w:type="dxa"/>
              <w:left w:w="100" w:type="dxa"/>
            </w:tcMar>
            <w:vAlign w:val="center"/>
          </w:tcPr>
          <w:p>
            <w:pPr>
              <w:spacing w:before="0" w:after="0"/>
              <w:ind w:left="135"/>
              <w:jc w:val="left"/>
            </w:pPr>
            <w:hyperlink r:id="rId184">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2002" w:type="dxa"/>
            <w:tcBorders/>
            <w:tcMar>
              <w:top w:w="50" w:type="dxa"/>
              <w:left w:w="100" w:type="dxa"/>
            </w:tcMar>
            <w:vAlign w:val="center"/>
          </w:tcPr>
          <w:p>
            <w:pPr>
              <w:spacing w:before="0" w:after="0"/>
              <w:ind w:left="135"/>
              <w:jc w:val="left"/>
            </w:pPr>
            <w:hyperlink r:id="rId185">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2002" w:type="dxa"/>
            <w:tcBorders/>
            <w:tcMar>
              <w:top w:w="50" w:type="dxa"/>
              <w:left w:w="100" w:type="dxa"/>
            </w:tcMar>
            <w:vAlign w:val="center"/>
          </w:tcPr>
          <w:p>
            <w:pPr>
              <w:spacing w:before="0" w:after="0"/>
              <w:ind w:left="135"/>
              <w:jc w:val="left"/>
            </w:pPr>
            <w:hyperlink r:id="rId186">
              <w:r>
                <w:rPr>
                  <w:rFonts w:ascii="Times New Roman" w:hAnsi="Times New Roman"/>
                  <w:b w:val="false"/>
                  <w:i w:val="false"/>
                  <w:color w:val="0000ff"/>
                  <w:sz w:val="22"/>
                  <w:u w:val="single"/>
                </w:rPr>
                <w:t>https://resh.edu.ru/</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трамплинов при спуске с пологого склона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2002" w:type="dxa"/>
            <w:tcBorders/>
            <w:tcMar>
              <w:top w:w="50" w:type="dxa"/>
              <w:left w:w="100" w:type="dxa"/>
            </w:tcMar>
            <w:vAlign w:val="center"/>
          </w:tcPr>
          <w:p>
            <w:pPr>
              <w:spacing w:before="0" w:after="0"/>
              <w:ind w:left="135"/>
              <w:jc w:val="left"/>
            </w:pPr>
            <w:hyperlink r:id="rId187">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лыжной подготовки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2002" w:type="dxa"/>
            <w:tcBorders/>
            <w:tcMar>
              <w:top w:w="50" w:type="dxa"/>
              <w:left w:w="100" w:type="dxa"/>
            </w:tcMar>
            <w:vAlign w:val="center"/>
          </w:tcPr>
          <w:p>
            <w:pPr>
              <w:spacing w:before="0" w:after="0"/>
              <w:ind w:left="135"/>
              <w:jc w:val="left"/>
            </w:pPr>
            <w:hyperlink r:id="rId188">
              <w:r>
                <w:rPr>
                  <w:rFonts w:ascii="Times New Roman" w:hAnsi="Times New Roman"/>
                  <w:b w:val="false"/>
                  <w:i w:val="false"/>
                  <w:color w:val="0000ff"/>
                  <w:sz w:val="22"/>
                  <w:u w:val="single"/>
                </w:rPr>
                <w:t>https://resh.edu.ru/</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учебной дистанции, повороты, спуски, торможение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2002" w:type="dxa"/>
            <w:tcBorders/>
            <w:tcMar>
              <w:top w:w="50" w:type="dxa"/>
              <w:left w:w="100" w:type="dxa"/>
            </w:tcMar>
            <w:vAlign w:val="center"/>
          </w:tcPr>
          <w:p>
            <w:pPr>
              <w:spacing w:before="0" w:after="0"/>
              <w:ind w:left="135"/>
              <w:jc w:val="left"/>
            </w:pPr>
            <w:hyperlink r:id="rId189">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в стойке баскетболиста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2002" w:type="dxa"/>
            <w:tcBorders/>
            <w:tcMar>
              <w:top w:w="50" w:type="dxa"/>
              <w:left w:w="100" w:type="dxa"/>
            </w:tcMar>
            <w:vAlign w:val="center"/>
          </w:tcPr>
          <w:p>
            <w:pPr>
              <w:spacing w:before="0" w:after="0"/>
              <w:ind w:left="135"/>
              <w:jc w:val="left"/>
            </w:pPr>
            <w:hyperlink r:id="rId190">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вверх толчком одной ногой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2002" w:type="dxa"/>
            <w:tcBorders/>
            <w:tcMar>
              <w:top w:w="50" w:type="dxa"/>
              <w:left w:w="100" w:type="dxa"/>
            </w:tcMar>
            <w:vAlign w:val="center"/>
          </w:tcPr>
          <w:p>
            <w:pPr>
              <w:spacing w:before="0" w:after="0"/>
              <w:ind w:left="135"/>
              <w:jc w:val="left"/>
            </w:pPr>
            <w:hyperlink r:id="rId191">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вверх толчком одной ногой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2002" w:type="dxa"/>
            <w:tcBorders/>
            <w:tcMar>
              <w:top w:w="50" w:type="dxa"/>
              <w:left w:w="100" w:type="dxa"/>
            </w:tcMar>
            <w:vAlign w:val="center"/>
          </w:tcPr>
          <w:p>
            <w:pPr>
              <w:spacing w:before="0" w:after="0"/>
              <w:ind w:left="135"/>
              <w:jc w:val="left"/>
            </w:pPr>
            <w:hyperlink r:id="rId192">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двумя шагами и прыжком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2002" w:type="dxa"/>
            <w:tcBorders/>
            <w:tcMar>
              <w:top w:w="50" w:type="dxa"/>
              <w:left w:w="100" w:type="dxa"/>
            </w:tcMar>
            <w:vAlign w:val="center"/>
          </w:tcPr>
          <w:p>
            <w:pPr>
              <w:spacing w:before="0" w:after="0"/>
              <w:ind w:left="135"/>
              <w:jc w:val="left"/>
            </w:pPr>
            <w:hyperlink r:id="rId193">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двумя шагами и прыжком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2002" w:type="dxa"/>
            <w:tcBorders/>
            <w:tcMar>
              <w:top w:w="50" w:type="dxa"/>
              <w:left w:w="100" w:type="dxa"/>
            </w:tcMar>
            <w:vAlign w:val="center"/>
          </w:tcPr>
          <w:p>
            <w:pPr>
              <w:spacing w:before="0" w:after="0"/>
              <w:ind w:left="135"/>
              <w:jc w:val="left"/>
            </w:pPr>
            <w:hyperlink r:id="rId194">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2002" w:type="dxa"/>
            <w:tcBorders/>
            <w:tcMar>
              <w:top w:w="50" w:type="dxa"/>
              <w:left w:w="100" w:type="dxa"/>
            </w:tcMar>
            <w:vAlign w:val="center"/>
          </w:tcPr>
          <w:p>
            <w:pPr>
              <w:spacing w:before="0" w:after="0"/>
              <w:ind w:left="135"/>
              <w:jc w:val="left"/>
            </w:pPr>
            <w:hyperlink r:id="rId195">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2002" w:type="dxa"/>
            <w:tcBorders/>
            <w:tcMar>
              <w:top w:w="50" w:type="dxa"/>
              <w:left w:w="100" w:type="dxa"/>
            </w:tcMar>
            <w:vAlign w:val="center"/>
          </w:tcPr>
          <w:p>
            <w:pPr>
              <w:spacing w:before="0" w:after="0"/>
              <w:ind w:left="135"/>
              <w:jc w:val="left"/>
            </w:pPr>
            <w:hyperlink r:id="rId196">
              <w:r>
                <w:rPr>
                  <w:rFonts w:ascii="Times New Roman" w:hAnsi="Times New Roman"/>
                  <w:b w:val="false"/>
                  <w:i w:val="false"/>
                  <w:color w:val="0000ff"/>
                  <w:sz w:val="22"/>
                  <w:u w:val="single"/>
                </w:rPr>
                <w:t>https://resh.edu.ru/</w:t>
              </w:r>
            </w:hyperlink>
          </w:p>
        </w:tc>
      </w:tr>
      <w:tr>
        <w:trPr>
          <w:trHeight w:val="13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передачу и броски мяча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2002" w:type="dxa"/>
            <w:tcBorders/>
            <w:tcMar>
              <w:top w:w="50" w:type="dxa"/>
              <w:left w:w="100" w:type="dxa"/>
            </w:tcMar>
            <w:vAlign w:val="center"/>
          </w:tcPr>
          <w:p>
            <w:pPr>
              <w:spacing w:before="0" w:after="0"/>
              <w:ind w:left="135"/>
              <w:jc w:val="left"/>
            </w:pPr>
            <w:hyperlink r:id="rId197">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передачу и броски мяча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2002" w:type="dxa"/>
            <w:tcBorders/>
            <w:tcMar>
              <w:top w:w="50" w:type="dxa"/>
              <w:left w:w="100" w:type="dxa"/>
            </w:tcMar>
            <w:vAlign w:val="center"/>
          </w:tcPr>
          <w:p>
            <w:pPr>
              <w:spacing w:before="0" w:after="0"/>
              <w:ind w:left="135"/>
              <w:jc w:val="left"/>
            </w:pPr>
            <w:hyperlink r:id="rId198">
              <w:r>
                <w:rPr>
                  <w:rFonts w:ascii="Times New Roman" w:hAnsi="Times New Roman"/>
                  <w:b w:val="false"/>
                  <w:i w:val="false"/>
                  <w:color w:val="0000ff"/>
                  <w:sz w:val="22"/>
                  <w:u w:val="single"/>
                </w:rPr>
                <w:t>https://resh.edu.ru/</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2002" w:type="dxa"/>
            <w:tcBorders/>
            <w:tcMar>
              <w:top w:w="50" w:type="dxa"/>
              <w:left w:w="100" w:type="dxa"/>
            </w:tcMar>
            <w:vAlign w:val="center"/>
          </w:tcPr>
          <w:p>
            <w:pPr>
              <w:spacing w:before="0" w:after="0"/>
              <w:ind w:left="135"/>
              <w:jc w:val="left"/>
            </w:pPr>
            <w:hyperlink r:id="rId199">
              <w:r>
                <w:rPr>
                  <w:rFonts w:ascii="Times New Roman" w:hAnsi="Times New Roman"/>
                  <w:b w:val="false"/>
                  <w:i w:val="false"/>
                  <w:color w:val="0000ff"/>
                  <w:sz w:val="22"/>
                  <w:u w:val="single"/>
                </w:rPr>
                <w:t>https://resh.edu.ru/</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2002" w:type="dxa"/>
            <w:tcBorders/>
            <w:tcMar>
              <w:top w:w="50" w:type="dxa"/>
              <w:left w:w="100" w:type="dxa"/>
            </w:tcMar>
            <w:vAlign w:val="center"/>
          </w:tcPr>
          <w:p>
            <w:pPr>
              <w:spacing w:before="0" w:after="0"/>
              <w:ind w:left="135"/>
              <w:jc w:val="left"/>
            </w:pPr>
            <w:hyperlink r:id="rId200">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двумя руками снизу в разные зоны площадки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2002" w:type="dxa"/>
            <w:tcBorders/>
            <w:tcMar>
              <w:top w:w="50" w:type="dxa"/>
              <w:left w:w="100" w:type="dxa"/>
            </w:tcMar>
            <w:vAlign w:val="center"/>
          </w:tcPr>
          <w:p>
            <w:pPr>
              <w:spacing w:before="0" w:after="0"/>
              <w:ind w:left="135"/>
              <w:jc w:val="left"/>
            </w:pPr>
            <w:hyperlink r:id="rId201">
              <w:r>
                <w:rPr>
                  <w:rFonts w:ascii="Times New Roman" w:hAnsi="Times New Roman"/>
                  <w:b w:val="false"/>
                  <w:i w:val="false"/>
                  <w:color w:val="0000ff"/>
                  <w:sz w:val="22"/>
                  <w:u w:val="single"/>
                </w:rPr>
                <w:t>https://resh.edu.ru/</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2002" w:type="dxa"/>
            <w:tcBorders/>
            <w:tcMar>
              <w:top w:w="50" w:type="dxa"/>
              <w:left w:w="100" w:type="dxa"/>
            </w:tcMar>
            <w:vAlign w:val="center"/>
          </w:tcPr>
          <w:p>
            <w:pPr>
              <w:spacing w:before="0" w:after="0"/>
              <w:ind w:left="135"/>
              <w:jc w:val="left"/>
            </w:pPr>
            <w:hyperlink r:id="rId202">
              <w:r>
                <w:rPr>
                  <w:rFonts w:ascii="Times New Roman" w:hAnsi="Times New Roman"/>
                  <w:b w:val="false"/>
                  <w:i w:val="false"/>
                  <w:color w:val="0000ff"/>
                  <w:sz w:val="22"/>
                  <w:u w:val="single"/>
                </w:rPr>
                <w:t>https://resh.edu.ru/</w:t>
              </w:r>
            </w:hyperlink>
          </w:p>
        </w:tc>
      </w:tr>
      <w:tr>
        <w:trPr>
          <w:trHeight w:val="19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2002" w:type="dxa"/>
            <w:tcBorders/>
            <w:tcMar>
              <w:top w:w="50" w:type="dxa"/>
              <w:left w:w="100" w:type="dxa"/>
            </w:tcMar>
            <w:vAlign w:val="center"/>
          </w:tcPr>
          <w:p>
            <w:pPr>
              <w:spacing w:before="0" w:after="0"/>
              <w:ind w:left="135"/>
              <w:jc w:val="left"/>
            </w:pPr>
            <w:hyperlink r:id="rId203">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2002" w:type="dxa"/>
            <w:tcBorders/>
            <w:tcMar>
              <w:top w:w="50" w:type="dxa"/>
              <w:left w:w="100" w:type="dxa"/>
            </w:tcMar>
            <w:vAlign w:val="center"/>
          </w:tcPr>
          <w:p>
            <w:pPr>
              <w:spacing w:before="0" w:after="0"/>
              <w:ind w:left="135"/>
              <w:jc w:val="left"/>
            </w:pPr>
            <w:hyperlink r:id="rId204">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2002" w:type="dxa"/>
            <w:tcBorders/>
            <w:tcMar>
              <w:top w:w="50" w:type="dxa"/>
              <w:left w:w="100" w:type="dxa"/>
            </w:tcMar>
            <w:vAlign w:val="center"/>
          </w:tcPr>
          <w:p>
            <w:pPr>
              <w:spacing w:before="0" w:after="0"/>
              <w:ind w:left="135"/>
              <w:jc w:val="left"/>
            </w:pPr>
            <w:hyperlink r:id="rId205">
              <w:r>
                <w:rPr>
                  <w:rFonts w:ascii="Times New Roman" w:hAnsi="Times New Roman"/>
                  <w:b w:val="false"/>
                  <w:i w:val="false"/>
                  <w:color w:val="0000ff"/>
                  <w:sz w:val="22"/>
                  <w:u w:val="single"/>
                </w:rPr>
                <w:t>https://resh.edu.ru/</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2002" w:type="dxa"/>
            <w:tcBorders/>
            <w:tcMar>
              <w:top w:w="50" w:type="dxa"/>
              <w:left w:w="100" w:type="dxa"/>
            </w:tcMar>
            <w:vAlign w:val="center"/>
          </w:tcPr>
          <w:p>
            <w:pPr>
              <w:spacing w:before="0" w:after="0"/>
              <w:ind w:left="135"/>
              <w:jc w:val="left"/>
            </w:pPr>
            <w:hyperlink r:id="rId206">
              <w:r>
                <w:rPr>
                  <w:rFonts w:ascii="Times New Roman" w:hAnsi="Times New Roman"/>
                  <w:b w:val="false"/>
                  <w:i w:val="false"/>
                  <w:color w:val="0000ff"/>
                  <w:sz w:val="22"/>
                  <w:u w:val="single"/>
                </w:rPr>
                <w:t>https://resh.edu.ru/</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обводки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2002" w:type="dxa"/>
            <w:tcBorders/>
            <w:tcMar>
              <w:top w:w="50" w:type="dxa"/>
              <w:left w:w="100" w:type="dxa"/>
            </w:tcMar>
            <w:vAlign w:val="center"/>
          </w:tcPr>
          <w:p>
            <w:pPr>
              <w:spacing w:before="0" w:after="0"/>
              <w:ind w:left="135"/>
              <w:jc w:val="left"/>
            </w:pPr>
            <w:hyperlink r:id="rId207">
              <w:r>
                <w:rPr>
                  <w:rFonts w:ascii="Times New Roman" w:hAnsi="Times New Roman"/>
                  <w:b w:val="false"/>
                  <w:i w:val="false"/>
                  <w:color w:val="0000ff"/>
                  <w:sz w:val="22"/>
                  <w:u w:val="single"/>
                </w:rPr>
                <w:t>https://resh.edu.ru/</w:t>
              </w:r>
            </w:hyperlink>
          </w:p>
        </w:tc>
      </w:tr>
      <w:tr>
        <w:trPr>
          <w:trHeight w:val="2940"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2002" w:type="dxa"/>
            <w:tcBorders/>
            <w:tcMar>
              <w:top w:w="50" w:type="dxa"/>
              <w:left w:w="100" w:type="dxa"/>
            </w:tcMar>
            <w:vAlign w:val="center"/>
          </w:tcPr>
          <w:p>
            <w:pPr>
              <w:spacing w:before="0" w:after="0"/>
              <w:ind w:left="135"/>
              <w:jc w:val="left"/>
            </w:pPr>
            <w:hyperlink r:id="rId208">
              <w:r>
                <w:rPr>
                  <w:rFonts w:ascii="Times New Roman" w:hAnsi="Times New Roman"/>
                  <w:b w:val="false"/>
                  <w:i w:val="false"/>
                  <w:color w:val="0000ff"/>
                  <w:sz w:val="22"/>
                  <w:u w:val="single"/>
                </w:rPr>
                <w:t>https://www.gto.ru/</w:t>
              </w:r>
            </w:hyperlink>
          </w:p>
        </w:tc>
      </w:tr>
      <w:tr>
        <w:trPr>
          <w:trHeight w:val="271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2002" w:type="dxa"/>
            <w:tcBorders/>
            <w:tcMar>
              <w:top w:w="50" w:type="dxa"/>
              <w:left w:w="100" w:type="dxa"/>
            </w:tcMar>
            <w:vAlign w:val="center"/>
          </w:tcPr>
          <w:p>
            <w:pPr>
              <w:spacing w:before="0" w:after="0"/>
              <w:ind w:left="135"/>
              <w:jc w:val="left"/>
            </w:pPr>
            <w:hyperlink r:id="rId209">
              <w:r>
                <w:rPr>
                  <w:rFonts w:ascii="Times New Roman" w:hAnsi="Times New Roman"/>
                  <w:b w:val="false"/>
                  <w:i w:val="false"/>
                  <w:color w:val="0000ff"/>
                  <w:sz w:val="22"/>
                  <w:u w:val="single"/>
                </w:rPr>
                <w:t>https://www.gto.ru/</w:t>
              </w:r>
            </w:hyperlink>
          </w:p>
        </w:tc>
      </w:tr>
      <w:tr>
        <w:trPr>
          <w:trHeight w:val="19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 Эстафеты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2002" w:type="dxa"/>
            <w:tcBorders/>
            <w:tcMar>
              <w:top w:w="50" w:type="dxa"/>
              <w:left w:w="100" w:type="dxa"/>
            </w:tcMar>
            <w:vAlign w:val="center"/>
          </w:tcPr>
          <w:p>
            <w:pPr>
              <w:spacing w:before="0" w:after="0"/>
              <w:ind w:left="135"/>
              <w:jc w:val="left"/>
            </w:pPr>
            <w:hyperlink r:id="rId210">
              <w:r>
                <w:rPr>
                  <w:rFonts w:ascii="Times New Roman" w:hAnsi="Times New Roman"/>
                  <w:b w:val="false"/>
                  <w:i w:val="false"/>
                  <w:color w:val="0000ff"/>
                  <w:sz w:val="22"/>
                  <w:u w:val="single"/>
                </w:rPr>
                <w:t>https://www.gto.ru/</w:t>
              </w:r>
            </w:hyperlink>
          </w:p>
        </w:tc>
      </w:tr>
      <w:tr>
        <w:trPr>
          <w:trHeight w:val="19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 и 1500м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2002" w:type="dxa"/>
            <w:tcBorders/>
            <w:tcMar>
              <w:top w:w="50" w:type="dxa"/>
              <w:left w:w="100" w:type="dxa"/>
            </w:tcMar>
            <w:vAlign w:val="center"/>
          </w:tcPr>
          <w:p>
            <w:pPr>
              <w:spacing w:before="0" w:after="0"/>
              <w:ind w:left="135"/>
              <w:jc w:val="left"/>
            </w:pPr>
            <w:hyperlink r:id="rId211">
              <w:r>
                <w:rPr>
                  <w:rFonts w:ascii="Times New Roman" w:hAnsi="Times New Roman"/>
                  <w:b w:val="false"/>
                  <w:i w:val="false"/>
                  <w:color w:val="0000ff"/>
                  <w:sz w:val="22"/>
                  <w:u w:val="single"/>
                </w:rPr>
                <w:t>https://www.gto.ru/</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и 3 км. Подводящие упражнения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2002" w:type="dxa"/>
            <w:tcBorders/>
            <w:tcMar>
              <w:top w:w="50" w:type="dxa"/>
              <w:left w:w="100" w:type="dxa"/>
            </w:tcMar>
            <w:vAlign w:val="center"/>
          </w:tcPr>
          <w:p>
            <w:pPr>
              <w:spacing w:before="0" w:after="0"/>
              <w:ind w:left="135"/>
              <w:jc w:val="left"/>
            </w:pPr>
            <w:hyperlink r:id="rId212">
              <w:r>
                <w:rPr>
                  <w:rFonts w:ascii="Times New Roman" w:hAnsi="Times New Roman"/>
                  <w:b w:val="false"/>
                  <w:i w:val="false"/>
                  <w:color w:val="0000ff"/>
                  <w:sz w:val="22"/>
                  <w:u w:val="single"/>
                </w:rPr>
                <w:t>https://www.gto.ru/</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и 3 км. Подводящие упражнения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2002" w:type="dxa"/>
            <w:tcBorders/>
            <w:tcMar>
              <w:top w:w="50" w:type="dxa"/>
              <w:left w:w="100" w:type="dxa"/>
            </w:tcMar>
            <w:vAlign w:val="center"/>
          </w:tcPr>
          <w:p>
            <w:pPr>
              <w:spacing w:before="0" w:after="0"/>
              <w:ind w:left="135"/>
              <w:jc w:val="left"/>
            </w:pPr>
            <w:hyperlink r:id="rId213">
              <w:r>
                <w:rPr>
                  <w:rFonts w:ascii="Times New Roman" w:hAnsi="Times New Roman"/>
                  <w:b w:val="false"/>
                  <w:i w:val="false"/>
                  <w:color w:val="0000ff"/>
                  <w:sz w:val="22"/>
                  <w:u w:val="single"/>
                </w:rPr>
                <w:t>https://www.gto.ru/</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 или 2 км. Эстафеты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2002" w:type="dxa"/>
            <w:tcBorders/>
            <w:tcMar>
              <w:top w:w="50" w:type="dxa"/>
              <w:left w:w="100" w:type="dxa"/>
            </w:tcMar>
            <w:vAlign w:val="center"/>
          </w:tcPr>
          <w:p>
            <w:pPr>
              <w:spacing w:before="0" w:after="0"/>
              <w:ind w:left="135"/>
              <w:jc w:val="left"/>
            </w:pPr>
            <w:hyperlink r:id="rId214">
              <w:r>
                <w:rPr>
                  <w:rFonts w:ascii="Times New Roman" w:hAnsi="Times New Roman"/>
                  <w:b w:val="false"/>
                  <w:i w:val="false"/>
                  <w:color w:val="0000ff"/>
                  <w:sz w:val="22"/>
                  <w:u w:val="single"/>
                </w:rPr>
                <w:t>https://www.gto.ru/</w:t>
              </w:r>
            </w:hyperlink>
          </w:p>
        </w:tc>
      </w:tr>
      <w:tr>
        <w:trPr>
          <w:trHeight w:val="3990"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2002" w:type="dxa"/>
            <w:tcBorders/>
            <w:tcMar>
              <w:top w:w="50" w:type="dxa"/>
              <w:left w:w="100" w:type="dxa"/>
            </w:tcMar>
            <w:vAlign w:val="center"/>
          </w:tcPr>
          <w:p>
            <w:pPr>
              <w:spacing w:before="0" w:after="0"/>
              <w:ind w:left="135"/>
              <w:jc w:val="left"/>
            </w:pPr>
            <w:hyperlink r:id="rId215">
              <w:r>
                <w:rPr>
                  <w:rFonts w:ascii="Times New Roman" w:hAnsi="Times New Roman"/>
                  <w:b w:val="false"/>
                  <w:i w:val="false"/>
                  <w:color w:val="0000ff"/>
                  <w:sz w:val="22"/>
                  <w:u w:val="single"/>
                </w:rPr>
                <w:t>https://www.gto.ru/</w:t>
              </w:r>
            </w:hyperlink>
          </w:p>
        </w:tc>
      </w:tr>
      <w:tr>
        <w:trPr>
          <w:trHeight w:val="271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2002" w:type="dxa"/>
            <w:tcBorders/>
            <w:tcMar>
              <w:top w:w="50" w:type="dxa"/>
              <w:left w:w="100" w:type="dxa"/>
            </w:tcMar>
            <w:vAlign w:val="center"/>
          </w:tcPr>
          <w:p>
            <w:pPr>
              <w:spacing w:before="0" w:after="0"/>
              <w:ind w:left="135"/>
              <w:jc w:val="left"/>
            </w:pPr>
            <w:hyperlink r:id="rId216">
              <w:r>
                <w:rPr>
                  <w:rFonts w:ascii="Times New Roman" w:hAnsi="Times New Roman"/>
                  <w:b w:val="false"/>
                  <w:i w:val="false"/>
                  <w:color w:val="0000ff"/>
                  <w:sz w:val="22"/>
                  <w:u w:val="single"/>
                </w:rPr>
                <w:t>https://www.gto.ru/</w:t>
              </w:r>
            </w:hyperlink>
          </w:p>
        </w:tc>
      </w:tr>
      <w:tr>
        <w:trPr>
          <w:trHeight w:val="2970"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2002" w:type="dxa"/>
            <w:tcBorders/>
            <w:tcMar>
              <w:top w:w="50" w:type="dxa"/>
              <w:left w:w="100" w:type="dxa"/>
            </w:tcMar>
            <w:vAlign w:val="center"/>
          </w:tcPr>
          <w:p>
            <w:pPr>
              <w:spacing w:before="0" w:after="0"/>
              <w:ind w:left="135"/>
              <w:jc w:val="left"/>
            </w:pPr>
            <w:hyperlink r:id="rId217">
              <w:r>
                <w:rPr>
                  <w:rFonts w:ascii="Times New Roman" w:hAnsi="Times New Roman"/>
                  <w:b w:val="false"/>
                  <w:i w:val="false"/>
                  <w:color w:val="0000ff"/>
                  <w:sz w:val="22"/>
                  <w:u w:val="single"/>
                </w:rPr>
                <w:t>https://www.gto.ru/</w:t>
              </w:r>
            </w:hyperlink>
          </w:p>
        </w:tc>
      </w:tr>
      <w:tr>
        <w:trPr>
          <w:trHeight w:val="244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2002" w:type="dxa"/>
            <w:tcBorders/>
            <w:tcMar>
              <w:top w:w="50" w:type="dxa"/>
              <w:left w:w="100" w:type="dxa"/>
            </w:tcMar>
            <w:vAlign w:val="center"/>
          </w:tcPr>
          <w:p>
            <w:pPr>
              <w:spacing w:before="0" w:after="0"/>
              <w:ind w:left="135"/>
              <w:jc w:val="left"/>
            </w:pPr>
            <w:hyperlink r:id="rId218">
              <w:r>
                <w:rPr>
                  <w:rFonts w:ascii="Times New Roman" w:hAnsi="Times New Roman"/>
                  <w:b w:val="false"/>
                  <w:i w:val="false"/>
                  <w:color w:val="0000ff"/>
                  <w:sz w:val="22"/>
                  <w:u w:val="single"/>
                </w:rPr>
                <w:t>https://www.gto.ru/</w:t>
              </w:r>
            </w:hyperlink>
          </w:p>
        </w:tc>
      </w:tr>
      <w:tr>
        <w:trPr>
          <w:trHeight w:val="271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2002" w:type="dxa"/>
            <w:tcBorders/>
            <w:tcMar>
              <w:top w:w="50" w:type="dxa"/>
              <w:left w:w="100" w:type="dxa"/>
            </w:tcMar>
            <w:vAlign w:val="center"/>
          </w:tcPr>
          <w:p>
            <w:pPr>
              <w:spacing w:before="0" w:after="0"/>
              <w:ind w:left="135"/>
              <w:jc w:val="left"/>
            </w:pPr>
            <w:hyperlink r:id="rId219">
              <w:r>
                <w:rPr>
                  <w:rFonts w:ascii="Times New Roman" w:hAnsi="Times New Roman"/>
                  <w:b w:val="false"/>
                  <w:i w:val="false"/>
                  <w:color w:val="0000ff"/>
                  <w:sz w:val="22"/>
                  <w:u w:val="single"/>
                </w:rPr>
                <w:t>https://www.gto.ru/</w:t>
              </w:r>
            </w:hyperlink>
          </w:p>
        </w:tc>
      </w:tr>
      <w:tr>
        <w:trPr>
          <w:trHeight w:val="22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2002" w:type="dxa"/>
            <w:tcBorders/>
            <w:tcMar>
              <w:top w:w="50" w:type="dxa"/>
              <w:left w:w="100" w:type="dxa"/>
            </w:tcMar>
            <w:vAlign w:val="center"/>
          </w:tcPr>
          <w:p>
            <w:pPr>
              <w:spacing w:before="0" w:after="0"/>
              <w:ind w:left="135"/>
              <w:jc w:val="left"/>
            </w:pPr>
            <w:hyperlink r:id="rId220">
              <w:r>
                <w:rPr>
                  <w:rFonts w:ascii="Times New Roman" w:hAnsi="Times New Roman"/>
                  <w:b w:val="false"/>
                  <w:i w:val="false"/>
                  <w:color w:val="0000ff"/>
                  <w:sz w:val="22"/>
                  <w:u w:val="single"/>
                </w:rPr>
                <w:t>https://www.gto.ru/</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2002" w:type="dxa"/>
            <w:tcBorders/>
            <w:tcMar>
              <w:top w:w="50" w:type="dxa"/>
              <w:left w:w="100" w:type="dxa"/>
            </w:tcMar>
            <w:vAlign w:val="center"/>
          </w:tcPr>
          <w:p>
            <w:pPr>
              <w:spacing w:before="0" w:after="0"/>
              <w:ind w:left="135"/>
              <w:jc w:val="left"/>
            </w:pPr>
            <w:hyperlink r:id="rId221">
              <w:r>
                <w:rPr>
                  <w:rFonts w:ascii="Times New Roman" w:hAnsi="Times New Roman"/>
                  <w:b w:val="false"/>
                  <w:i w:val="false"/>
                  <w:color w:val="0000ff"/>
                  <w:sz w:val="22"/>
                  <w:u w:val="single"/>
                </w:rPr>
                <w:t>https://www.gto.ru/</w:t>
              </w:r>
            </w:hyperlink>
          </w:p>
        </w:tc>
      </w:tr>
      <w:tr>
        <w:trPr>
          <w:trHeight w:val="19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2002" w:type="dxa"/>
            <w:tcBorders/>
            <w:tcMar>
              <w:top w:w="50" w:type="dxa"/>
              <w:left w:w="100" w:type="dxa"/>
            </w:tcMar>
            <w:vAlign w:val="center"/>
          </w:tcPr>
          <w:p>
            <w:pPr>
              <w:spacing w:before="0" w:after="0"/>
              <w:ind w:left="135"/>
              <w:jc w:val="left"/>
            </w:pPr>
            <w:hyperlink r:id="rId222">
              <w:r>
                <w:rPr>
                  <w:rFonts w:ascii="Times New Roman" w:hAnsi="Times New Roman"/>
                  <w:b w:val="false"/>
                  <w:i w:val="false"/>
                  <w:color w:val="0000ff"/>
                  <w:sz w:val="22"/>
                  <w:u w:val="single"/>
                </w:rPr>
                <w:t>https://www.gto.ru/</w:t>
              </w:r>
            </w:hyperlink>
          </w:p>
        </w:tc>
      </w:tr>
      <w:tr>
        <w:trPr>
          <w:trHeight w:val="19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2002" w:type="dxa"/>
            <w:tcBorders/>
            <w:tcMar>
              <w:top w:w="50" w:type="dxa"/>
              <w:left w:w="100" w:type="dxa"/>
            </w:tcMar>
            <w:vAlign w:val="center"/>
          </w:tcPr>
          <w:p>
            <w:pPr>
              <w:spacing w:before="0" w:after="0"/>
              <w:ind w:left="135"/>
              <w:jc w:val="left"/>
            </w:pPr>
            <w:hyperlink r:id="rId223">
              <w:r>
                <w:rPr>
                  <w:rFonts w:ascii="Times New Roman" w:hAnsi="Times New Roman"/>
                  <w:b w:val="false"/>
                  <w:i w:val="false"/>
                  <w:color w:val="0000ff"/>
                  <w:sz w:val="22"/>
                  <w:u w:val="single"/>
                </w:rPr>
                <w:t>https://www.gto.ru/</w:t>
              </w:r>
            </w:hyperlink>
          </w:p>
        </w:tc>
      </w:tr>
      <w:tr>
        <w:trPr>
          <w:trHeight w:val="271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2002" w:type="dxa"/>
            <w:tcBorders/>
            <w:tcMar>
              <w:top w:w="50" w:type="dxa"/>
              <w:left w:w="100" w:type="dxa"/>
            </w:tcMar>
            <w:vAlign w:val="center"/>
          </w:tcPr>
          <w:p>
            <w:pPr>
              <w:spacing w:before="0" w:after="0"/>
              <w:ind w:left="135"/>
              <w:jc w:val="left"/>
            </w:pPr>
            <w:hyperlink r:id="rId224">
              <w:r>
                <w:rPr>
                  <w:rFonts w:ascii="Times New Roman" w:hAnsi="Times New Roman"/>
                  <w:b w:val="false"/>
                  <w:i w:val="false"/>
                  <w:color w:val="0000ff"/>
                  <w:sz w:val="22"/>
                  <w:u w:val="single"/>
                </w:rPr>
                <w:t>https://www.gto.ru/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42"/>
        <w:gridCol w:w="2720"/>
        <w:gridCol w:w="1190"/>
        <w:gridCol w:w="2189"/>
        <w:gridCol w:w="2330"/>
        <w:gridCol w:w="1794"/>
        <w:gridCol w:w="2829"/>
      </w:tblGrid>
      <w:tr>
        <w:trPr>
          <w:trHeight w:val="300" w:hRule="atLeast"/>
          <w:trHeight w:val="144" w:hRule="atLeast"/>
        </w:trPr>
        <w:tc>
          <w:tcPr>
            <w:tcW w:w="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развития олимпизма в России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https:</w:t>
            </w:r>
            <w:hyperlink r:id="rId225">
              <w:r>
                <w:rPr>
                  <w:rFonts w:ascii="Times New Roman" w:hAnsi="Times New Roman"/>
                  <w:b w:val="false"/>
                  <w:i w:val="false"/>
                  <w:color w:val="0000ff"/>
                  <w:sz w:val="22"/>
                  <w:u w:val="single"/>
                </w:rPr>
                <w:t>www.school.edu.ru</w:t>
              </w:r>
            </w:hyperlink>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Олимпийское движение в СССР и современной России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https:</w:t>
            </w:r>
            <w:hyperlink r:id="rId226">
              <w:r>
                <w:rPr>
                  <w:rFonts w:ascii="Times New Roman" w:hAnsi="Times New Roman"/>
                  <w:b w:val="false"/>
                  <w:i w:val="false"/>
                  <w:color w:val="0000ff"/>
                  <w:sz w:val="22"/>
                  <w:u w:val="single"/>
                </w:rPr>
                <w:t>www.uchi.ru</w:t>
              </w:r>
            </w:hyperlink>
          </w:p>
        </w:tc>
      </w:tr>
      <w:tr>
        <w:trPr>
          <w:trHeight w:val="192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Соблюдение правил техники безопасности и гигиены мест занятий физическими упражнениями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80" w:type="dxa"/>
            <w:tcBorders/>
            <w:tcMar>
              <w:top w:w="50" w:type="dxa"/>
              <w:left w:w="100" w:type="dxa"/>
            </w:tcMar>
            <w:vAlign w:val="center"/>
          </w:tcPr>
          <w:p>
            <w:pPr>
              <w:spacing w:before="0" w:after="0"/>
              <w:ind w:left="135"/>
              <w:jc w:val="left"/>
            </w:pPr>
            <w:hyperlink r:id="rId227">
              <w:r>
                <w:rPr>
                  <w:rFonts w:ascii="Times New Roman" w:hAnsi="Times New Roman"/>
                  <w:b w:val="false"/>
                  <w:i w:val="false"/>
                  <w:color w:val="0000ff"/>
                  <w:sz w:val="22"/>
                  <w:u w:val="single"/>
                </w:rPr>
                <w:t>http://www.uchi.ru/</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80" w:type="dxa"/>
            <w:tcBorders/>
            <w:tcMar>
              <w:top w:w="50" w:type="dxa"/>
              <w:left w:w="100" w:type="dxa"/>
            </w:tcMar>
            <w:vAlign w:val="center"/>
          </w:tcPr>
          <w:p>
            <w:pPr>
              <w:spacing w:before="0" w:after="0"/>
              <w:ind w:left="135"/>
              <w:jc w:val="left"/>
            </w:pPr>
            <w:hyperlink r:id="rId228">
              <w:r>
                <w:rPr>
                  <w:rFonts w:ascii="Times New Roman" w:hAnsi="Times New Roman"/>
                  <w:b w:val="false"/>
                  <w:i w:val="false"/>
                  <w:color w:val="0000ff"/>
                  <w:sz w:val="22"/>
                  <w:u w:val="single"/>
                </w:rPr>
                <w:t>http://www.school.edu.ru/</w:t>
              </w:r>
            </w:hyperlink>
          </w:p>
        </w:tc>
      </w:tr>
      <w:tr>
        <w:trPr>
          <w:trHeight w:val="163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и процедуры оценивания техники двигательных действий</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80" w:type="dxa"/>
            <w:tcBorders/>
            <w:tcMar>
              <w:top w:w="50" w:type="dxa"/>
              <w:left w:w="100" w:type="dxa"/>
            </w:tcMar>
            <w:vAlign w:val="center"/>
          </w:tcPr>
          <w:p>
            <w:pPr>
              <w:spacing w:before="0" w:after="0"/>
              <w:ind w:left="135"/>
              <w:jc w:val="left"/>
            </w:pPr>
            <w:hyperlink r:id="rId229">
              <w:r>
                <w:rPr>
                  <w:rFonts w:ascii="Times New Roman" w:hAnsi="Times New Roman"/>
                  <w:b w:val="false"/>
                  <w:i w:val="false"/>
                  <w:color w:val="0000ff"/>
                  <w:sz w:val="22"/>
                  <w:u w:val="single"/>
                </w:rPr>
                <w:t>http://www.uchi.ru/</w:t>
              </w:r>
            </w:hyperlink>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оздоровительного эффекта занятий физической культурой</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80" w:type="dxa"/>
            <w:tcBorders/>
            <w:tcMar>
              <w:top w:w="50" w:type="dxa"/>
              <w:left w:w="100" w:type="dxa"/>
            </w:tcMar>
            <w:vAlign w:val="center"/>
          </w:tcPr>
          <w:p>
            <w:pPr>
              <w:spacing w:before="0" w:after="0"/>
              <w:ind w:left="135"/>
              <w:jc w:val="left"/>
            </w:pPr>
            <w:hyperlink r:id="rId230">
              <w:r>
                <w:rPr>
                  <w:rFonts w:ascii="Times New Roman" w:hAnsi="Times New Roman"/>
                  <w:b w:val="false"/>
                  <w:i w:val="false"/>
                  <w:color w:val="0000ff"/>
                  <w:sz w:val="22"/>
                  <w:u w:val="single"/>
                </w:rPr>
                <w:t>http://www.uchi.ru/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коррекции телосложения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80" w:type="dxa"/>
            <w:tcBorders/>
            <w:tcMar>
              <w:top w:w="50" w:type="dxa"/>
              <w:left w:w="100" w:type="dxa"/>
            </w:tcMar>
            <w:vAlign w:val="center"/>
          </w:tcPr>
          <w:p>
            <w:pPr>
              <w:spacing w:before="0" w:after="0"/>
              <w:ind w:left="135"/>
              <w:jc w:val="left"/>
            </w:pPr>
            <w:hyperlink r:id="rId231">
              <w:r>
                <w:rPr>
                  <w:rFonts w:ascii="Times New Roman" w:hAnsi="Times New Roman"/>
                  <w:b w:val="false"/>
                  <w:i w:val="false"/>
                  <w:color w:val="0000ff"/>
                  <w:sz w:val="22"/>
                  <w:u w:val="single"/>
                </w:rPr>
                <w:t>http://www.uchi.ru/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80" w:type="dxa"/>
            <w:tcBorders/>
            <w:tcMar>
              <w:top w:w="50" w:type="dxa"/>
              <w:left w:w="100" w:type="dxa"/>
            </w:tcMar>
            <w:vAlign w:val="center"/>
          </w:tcPr>
          <w:p>
            <w:pPr>
              <w:spacing w:before="0" w:after="0"/>
              <w:ind w:left="135"/>
              <w:jc w:val="left"/>
            </w:pPr>
            <w:hyperlink r:id="rId232">
              <w:r>
                <w:rPr>
                  <w:rFonts w:ascii="Times New Roman" w:hAnsi="Times New Roman"/>
                  <w:b w:val="false"/>
                  <w:i w:val="false"/>
                  <w:color w:val="0000ff"/>
                  <w:sz w:val="22"/>
                  <w:u w:val="single"/>
                </w:rPr>
                <w:t>http://www.school.edu.ru/</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80" w:type="dxa"/>
            <w:tcBorders/>
            <w:tcMar>
              <w:top w:w="50" w:type="dxa"/>
              <w:left w:w="100" w:type="dxa"/>
            </w:tcMar>
            <w:vAlign w:val="center"/>
          </w:tcPr>
          <w:p>
            <w:pPr>
              <w:spacing w:before="0" w:after="0"/>
              <w:ind w:left="135"/>
              <w:jc w:val="left"/>
            </w:pPr>
            <w:hyperlink r:id="rId233">
              <w:r>
                <w:rPr>
                  <w:rFonts w:ascii="Times New Roman" w:hAnsi="Times New Roman"/>
                  <w:b w:val="false"/>
                  <w:i w:val="false"/>
                  <w:color w:val="0000ff"/>
                  <w:sz w:val="22"/>
                  <w:u w:val="single"/>
                </w:rPr>
                <w:t>http://www.uchi.ru/</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пирамиды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80" w:type="dxa"/>
            <w:tcBorders/>
            <w:tcMar>
              <w:top w:w="50" w:type="dxa"/>
              <w:left w:w="100" w:type="dxa"/>
            </w:tcMar>
            <w:vAlign w:val="center"/>
          </w:tcPr>
          <w:p>
            <w:pPr>
              <w:spacing w:before="0" w:after="0"/>
              <w:ind w:left="135"/>
              <w:jc w:val="left"/>
            </w:pPr>
            <w:hyperlink r:id="rId234">
              <w:r>
                <w:rPr>
                  <w:rFonts w:ascii="Times New Roman" w:hAnsi="Times New Roman"/>
                  <w:b w:val="false"/>
                  <w:i w:val="false"/>
                  <w:color w:val="0000ff"/>
                  <w:sz w:val="22"/>
                  <w:u w:val="single"/>
                </w:rPr>
                <w:t>http://www.uchi.ru/</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Стойка на голове с опорой на руки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80" w:type="dxa"/>
            <w:tcBorders/>
            <w:tcMar>
              <w:top w:w="50" w:type="dxa"/>
              <w:left w:w="100" w:type="dxa"/>
            </w:tcMar>
            <w:vAlign w:val="center"/>
          </w:tcPr>
          <w:p>
            <w:pPr>
              <w:spacing w:before="0" w:after="0"/>
              <w:ind w:left="135"/>
              <w:jc w:val="left"/>
            </w:pPr>
            <w:hyperlink r:id="rId235">
              <w:r>
                <w:rPr>
                  <w:rFonts w:ascii="Times New Roman" w:hAnsi="Times New Roman"/>
                  <w:b w:val="false"/>
                  <w:i w:val="false"/>
                  <w:color w:val="0000ff"/>
                  <w:sz w:val="22"/>
                  <w:u w:val="single"/>
                </w:rPr>
                <w:t>https://resh.edu.ru/</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Стойка на голове с опорой на руки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80" w:type="dxa"/>
            <w:tcBorders/>
            <w:tcMar>
              <w:top w:w="50" w:type="dxa"/>
              <w:left w:w="100" w:type="dxa"/>
            </w:tcMar>
            <w:vAlign w:val="center"/>
          </w:tcPr>
          <w:p>
            <w:pPr>
              <w:spacing w:before="0" w:after="0"/>
              <w:ind w:left="135"/>
              <w:jc w:val="left"/>
            </w:pPr>
            <w:hyperlink r:id="rId236">
              <w:r>
                <w:rPr>
                  <w:rFonts w:ascii="Times New Roman" w:hAnsi="Times New Roman"/>
                  <w:b w:val="false"/>
                  <w:i w:val="false"/>
                  <w:color w:val="0000ff"/>
                  <w:sz w:val="22"/>
                  <w:u w:val="single"/>
                </w:rPr>
                <w:t>http://www.school.edu.ru/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степ-аэробики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80" w:type="dxa"/>
            <w:tcBorders/>
            <w:tcMar>
              <w:top w:w="50" w:type="dxa"/>
              <w:left w:w="100" w:type="dxa"/>
            </w:tcMar>
            <w:vAlign w:val="center"/>
          </w:tcPr>
          <w:p>
            <w:pPr>
              <w:spacing w:before="0" w:after="0"/>
              <w:ind w:left="135"/>
              <w:jc w:val="left"/>
            </w:pPr>
            <w:hyperlink r:id="rId237">
              <w:r>
                <w:rPr>
                  <w:rFonts w:ascii="Times New Roman" w:hAnsi="Times New Roman"/>
                  <w:b w:val="false"/>
                  <w:i w:val="false"/>
                  <w:color w:val="0000ff"/>
                  <w:sz w:val="22"/>
                  <w:u w:val="single"/>
                </w:rPr>
                <w:t>https://resh.edu.ru/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степ-аэробики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80" w:type="dxa"/>
            <w:tcBorders/>
            <w:tcMar>
              <w:top w:w="50" w:type="dxa"/>
              <w:left w:w="100" w:type="dxa"/>
            </w:tcMar>
            <w:vAlign w:val="center"/>
          </w:tcPr>
          <w:p>
            <w:pPr>
              <w:spacing w:before="0" w:after="0"/>
              <w:ind w:left="135"/>
              <w:jc w:val="left"/>
            </w:pPr>
            <w:hyperlink r:id="rId238">
              <w:r>
                <w:rPr>
                  <w:rFonts w:ascii="Times New Roman" w:hAnsi="Times New Roman"/>
                  <w:b w:val="false"/>
                  <w:i w:val="false"/>
                  <w:color w:val="0000ff"/>
                  <w:sz w:val="22"/>
                  <w:u w:val="single"/>
                </w:rPr>
                <w:t>https://resh.edu.ru/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гимнастическом бревне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80" w:type="dxa"/>
            <w:tcBorders/>
            <w:tcMar>
              <w:top w:w="50" w:type="dxa"/>
              <w:left w:w="100" w:type="dxa"/>
            </w:tcMar>
            <w:vAlign w:val="center"/>
          </w:tcPr>
          <w:p>
            <w:pPr>
              <w:spacing w:before="0" w:after="0"/>
              <w:ind w:left="135"/>
              <w:jc w:val="left"/>
            </w:pPr>
            <w:hyperlink r:id="rId239">
              <w:r>
                <w:rPr>
                  <w:rFonts w:ascii="Times New Roman" w:hAnsi="Times New Roman"/>
                  <w:b w:val="false"/>
                  <w:i w:val="false"/>
                  <w:color w:val="0000ff"/>
                  <w:sz w:val="22"/>
                  <w:u w:val="single"/>
                </w:rPr>
                <w:t>https://resh.edu.ru/</w:t>
              </w:r>
            </w:hyperlink>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низкой гимнастической перекладине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80" w:type="dxa"/>
            <w:tcBorders/>
            <w:tcMar>
              <w:top w:w="50" w:type="dxa"/>
              <w:left w:w="100" w:type="dxa"/>
            </w:tcMar>
            <w:vAlign w:val="center"/>
          </w:tcPr>
          <w:p>
            <w:pPr>
              <w:spacing w:before="0" w:after="0"/>
              <w:ind w:left="135"/>
              <w:jc w:val="left"/>
            </w:pPr>
            <w:hyperlink r:id="rId240">
              <w:r>
                <w:rPr>
                  <w:rFonts w:ascii="Times New Roman" w:hAnsi="Times New Roman"/>
                  <w:b w:val="false"/>
                  <w:i w:val="false"/>
                  <w:color w:val="0000ff"/>
                  <w:sz w:val="22"/>
                  <w:u w:val="single"/>
                </w:rPr>
                <w:t>https://resh.edu.ru/</w:t>
              </w:r>
            </w:hyperlink>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низкой гимнастической перекладине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980" w:type="dxa"/>
            <w:tcBorders/>
            <w:tcMar>
              <w:top w:w="50" w:type="dxa"/>
              <w:left w:w="100" w:type="dxa"/>
            </w:tcMar>
            <w:vAlign w:val="center"/>
          </w:tcPr>
          <w:p>
            <w:pPr>
              <w:spacing w:before="0" w:after="0"/>
              <w:ind w:left="135"/>
              <w:jc w:val="left"/>
            </w:pPr>
            <w:hyperlink r:id="rId241">
              <w:r>
                <w:rPr>
                  <w:rFonts w:ascii="Times New Roman" w:hAnsi="Times New Roman"/>
                  <w:b w:val="false"/>
                  <w:i w:val="false"/>
                  <w:color w:val="0000ff"/>
                  <w:sz w:val="22"/>
                  <w:u w:val="single"/>
                </w:rPr>
                <w:t>https://resh.edu.ru/</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 в два приёма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80" w:type="dxa"/>
            <w:tcBorders/>
            <w:tcMar>
              <w:top w:w="50" w:type="dxa"/>
              <w:left w:w="100" w:type="dxa"/>
            </w:tcMar>
            <w:vAlign w:val="center"/>
          </w:tcPr>
          <w:p>
            <w:pPr>
              <w:spacing w:before="0" w:after="0"/>
              <w:ind w:left="135"/>
              <w:jc w:val="left"/>
            </w:pPr>
            <w:hyperlink r:id="rId242">
              <w:r>
                <w:rPr>
                  <w:rFonts w:ascii="Times New Roman" w:hAnsi="Times New Roman"/>
                  <w:b w:val="false"/>
                  <w:i w:val="false"/>
                  <w:color w:val="0000ff"/>
                  <w:sz w:val="22"/>
                  <w:u w:val="single"/>
                </w:rPr>
                <w:t>https://resh.edu.ru/</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 в два приёма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80" w:type="dxa"/>
            <w:tcBorders/>
            <w:tcMar>
              <w:top w:w="50" w:type="dxa"/>
              <w:left w:w="100" w:type="dxa"/>
            </w:tcMar>
            <w:vAlign w:val="center"/>
          </w:tcPr>
          <w:p>
            <w:pPr>
              <w:spacing w:before="0" w:after="0"/>
              <w:ind w:left="135"/>
              <w:jc w:val="left"/>
            </w:pPr>
            <w:hyperlink r:id="rId243">
              <w:r>
                <w:rPr>
                  <w:rFonts w:ascii="Times New Roman" w:hAnsi="Times New Roman"/>
                  <w:b w:val="false"/>
                  <w:i w:val="false"/>
                  <w:color w:val="0000ff"/>
                  <w:sz w:val="22"/>
                  <w:u w:val="single"/>
                </w:rPr>
                <w:t>http://www.school.edu.ru/</w:t>
              </w:r>
            </w:hyperlink>
          </w:p>
        </w:tc>
      </w:tr>
      <w:tr>
        <w:trPr>
          <w:trHeight w:val="151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наступанием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80" w:type="dxa"/>
            <w:tcBorders/>
            <w:tcMar>
              <w:top w:w="50" w:type="dxa"/>
              <w:left w:w="100" w:type="dxa"/>
            </w:tcMar>
            <w:vAlign w:val="center"/>
          </w:tcPr>
          <w:p>
            <w:pPr>
              <w:spacing w:before="0" w:after="0"/>
              <w:ind w:left="135"/>
              <w:jc w:val="left"/>
            </w:pPr>
            <w:hyperlink r:id="rId244">
              <w:r>
                <w:rPr>
                  <w:rFonts w:ascii="Times New Roman" w:hAnsi="Times New Roman"/>
                  <w:b w:val="false"/>
                  <w:i w:val="false"/>
                  <w:color w:val="0000ff"/>
                  <w:sz w:val="22"/>
                  <w:u w:val="single"/>
                </w:rPr>
                <w:t>https://resh.edu.ru/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наступанием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80" w:type="dxa"/>
            <w:tcBorders/>
            <w:tcMar>
              <w:top w:w="50" w:type="dxa"/>
              <w:left w:w="100" w:type="dxa"/>
            </w:tcMar>
            <w:vAlign w:val="center"/>
          </w:tcPr>
          <w:p>
            <w:pPr>
              <w:spacing w:before="0" w:after="0"/>
              <w:ind w:left="135"/>
              <w:jc w:val="left"/>
            </w:pPr>
            <w:hyperlink r:id="rId245">
              <w:r>
                <w:rPr>
                  <w:rFonts w:ascii="Times New Roman" w:hAnsi="Times New Roman"/>
                  <w:b w:val="false"/>
                  <w:i w:val="false"/>
                  <w:color w:val="0000ff"/>
                  <w:sz w:val="22"/>
                  <w:u w:val="single"/>
                </w:rPr>
                <w:t>http://www.uchi.ru/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прыжковым бегом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80" w:type="dxa"/>
            <w:tcBorders/>
            <w:tcMar>
              <w:top w:w="50" w:type="dxa"/>
              <w:left w:w="100" w:type="dxa"/>
            </w:tcMar>
            <w:vAlign w:val="center"/>
          </w:tcPr>
          <w:p>
            <w:pPr>
              <w:spacing w:before="0" w:after="0"/>
              <w:ind w:left="135"/>
              <w:jc w:val="left"/>
            </w:pPr>
            <w:hyperlink r:id="rId246">
              <w:r>
                <w:rPr>
                  <w:rFonts w:ascii="Times New Roman" w:hAnsi="Times New Roman"/>
                  <w:b w:val="false"/>
                  <w:i w:val="false"/>
                  <w:color w:val="0000ff"/>
                  <w:sz w:val="22"/>
                  <w:u w:val="single"/>
                </w:rPr>
                <w:t>http://www.uchi.ru/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прыжковым бегом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80" w:type="dxa"/>
            <w:tcBorders/>
            <w:tcMar>
              <w:top w:w="50" w:type="dxa"/>
              <w:left w:w="100" w:type="dxa"/>
            </w:tcMar>
            <w:vAlign w:val="center"/>
          </w:tcPr>
          <w:p>
            <w:pPr>
              <w:spacing w:before="0" w:after="0"/>
              <w:ind w:left="135"/>
              <w:jc w:val="left"/>
            </w:pPr>
            <w:hyperlink r:id="rId247">
              <w:r>
                <w:rPr>
                  <w:rFonts w:ascii="Times New Roman" w:hAnsi="Times New Roman"/>
                  <w:b w:val="false"/>
                  <w:i w:val="false"/>
                  <w:color w:val="0000ff"/>
                  <w:sz w:val="22"/>
                  <w:u w:val="single"/>
                </w:rPr>
                <w:t>https://resh.edu.ru/</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Эстафетный бег</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80" w:type="dxa"/>
            <w:tcBorders/>
            <w:tcMar>
              <w:top w:w="50" w:type="dxa"/>
              <w:left w:w="100" w:type="dxa"/>
            </w:tcMar>
            <w:vAlign w:val="center"/>
          </w:tcPr>
          <w:p>
            <w:pPr>
              <w:spacing w:before="0" w:after="0"/>
              <w:ind w:left="135"/>
              <w:jc w:val="left"/>
            </w:pPr>
            <w:hyperlink r:id="rId248">
              <w:r>
                <w:rPr>
                  <w:rFonts w:ascii="Times New Roman" w:hAnsi="Times New Roman"/>
                  <w:b w:val="false"/>
                  <w:i w:val="false"/>
                  <w:color w:val="0000ff"/>
                  <w:sz w:val="22"/>
                  <w:u w:val="single"/>
                </w:rPr>
                <w:t>http://www.school.edu.ru/</w:t>
              </w:r>
            </w:hyperlink>
          </w:p>
        </w:tc>
      </w:tr>
      <w:tr>
        <w:trPr>
          <w:trHeight w:val="30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Эстафетный бег</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80" w:type="dxa"/>
            <w:tcBorders/>
            <w:tcMar>
              <w:top w:w="50" w:type="dxa"/>
              <w:left w:w="100" w:type="dxa"/>
            </w:tcMar>
            <w:vAlign w:val="center"/>
          </w:tcPr>
          <w:p>
            <w:pPr>
              <w:spacing w:before="0" w:after="0"/>
              <w:ind w:left="135"/>
              <w:jc w:val="left"/>
            </w:pPr>
            <w:hyperlink r:id="rId249">
              <w:r>
                <w:rPr>
                  <w:rFonts w:ascii="Times New Roman" w:hAnsi="Times New Roman"/>
                  <w:b w:val="false"/>
                  <w:i w:val="false"/>
                  <w:color w:val="0000ff"/>
                  <w:sz w:val="22"/>
                  <w:u w:val="single"/>
                </w:rPr>
                <w:t>https://resh.edu.ru/</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длину и в высоту</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80" w:type="dxa"/>
            <w:tcBorders/>
            <w:tcMar>
              <w:top w:w="50" w:type="dxa"/>
              <w:left w:w="100" w:type="dxa"/>
            </w:tcMar>
            <w:vAlign w:val="center"/>
          </w:tcPr>
          <w:p>
            <w:pPr>
              <w:spacing w:before="0" w:after="0"/>
              <w:ind w:left="135"/>
              <w:jc w:val="left"/>
            </w:pPr>
            <w:hyperlink r:id="rId250">
              <w:r>
                <w:rPr>
                  <w:rFonts w:ascii="Times New Roman" w:hAnsi="Times New Roman"/>
                  <w:b w:val="false"/>
                  <w:i w:val="false"/>
                  <w:color w:val="0000ff"/>
                  <w:sz w:val="22"/>
                  <w:u w:val="single"/>
                </w:rPr>
                <w:t>http://www.uchi.ru/</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длину и в высоту</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80" w:type="dxa"/>
            <w:tcBorders/>
            <w:tcMar>
              <w:top w:w="50" w:type="dxa"/>
              <w:left w:w="100" w:type="dxa"/>
            </w:tcMar>
            <w:vAlign w:val="center"/>
          </w:tcPr>
          <w:p>
            <w:pPr>
              <w:spacing w:before="0" w:after="0"/>
              <w:ind w:left="135"/>
              <w:jc w:val="left"/>
            </w:pPr>
            <w:hyperlink r:id="rId251">
              <w:r>
                <w:rPr>
                  <w:rFonts w:ascii="Times New Roman" w:hAnsi="Times New Roman"/>
                  <w:b w:val="false"/>
                  <w:i w:val="false"/>
                  <w:color w:val="0000ff"/>
                  <w:sz w:val="22"/>
                  <w:u w:val="single"/>
                </w:rPr>
                <w:t>https://resh.edu.ru/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катящуюся мишень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80" w:type="dxa"/>
            <w:tcBorders/>
            <w:tcMar>
              <w:top w:w="50" w:type="dxa"/>
              <w:left w:w="100" w:type="dxa"/>
            </w:tcMar>
            <w:vAlign w:val="center"/>
          </w:tcPr>
          <w:p>
            <w:pPr>
              <w:spacing w:before="0" w:after="0"/>
              <w:ind w:left="135"/>
              <w:jc w:val="left"/>
            </w:pPr>
            <w:hyperlink r:id="rId252">
              <w:r>
                <w:rPr>
                  <w:rFonts w:ascii="Times New Roman" w:hAnsi="Times New Roman"/>
                  <w:b w:val="false"/>
                  <w:i w:val="false"/>
                  <w:color w:val="0000ff"/>
                  <w:sz w:val="22"/>
                  <w:u w:val="single"/>
                </w:rPr>
                <w:t>http://www.school.edu.ru/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катящуюся мишень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80" w:type="dxa"/>
            <w:tcBorders/>
            <w:tcMar>
              <w:top w:w="50" w:type="dxa"/>
              <w:left w:w="100" w:type="dxa"/>
            </w:tcMar>
            <w:vAlign w:val="center"/>
          </w:tcPr>
          <w:p>
            <w:pPr>
              <w:spacing w:before="0" w:after="0"/>
              <w:ind w:left="135"/>
              <w:jc w:val="left"/>
            </w:pPr>
            <w:hyperlink r:id="rId253">
              <w:r>
                <w:rPr>
                  <w:rFonts w:ascii="Times New Roman" w:hAnsi="Times New Roman"/>
                  <w:b w:val="false"/>
                  <w:i w:val="false"/>
                  <w:color w:val="0000ff"/>
                  <w:sz w:val="22"/>
                  <w:u w:val="single"/>
                </w:rPr>
                <w:t>https://resh.edu.ru/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«упор»</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80" w:type="dxa"/>
            <w:tcBorders/>
            <w:tcMar>
              <w:top w:w="50" w:type="dxa"/>
              <w:left w:w="100" w:type="dxa"/>
            </w:tcMar>
            <w:vAlign w:val="center"/>
          </w:tcPr>
          <w:p>
            <w:pPr>
              <w:spacing w:before="0" w:after="0"/>
              <w:ind w:left="135"/>
              <w:jc w:val="left"/>
            </w:pPr>
            <w:hyperlink r:id="rId254">
              <w:r>
                <w:rPr>
                  <w:rFonts w:ascii="Times New Roman" w:hAnsi="Times New Roman"/>
                  <w:b w:val="false"/>
                  <w:i w:val="false"/>
                  <w:color w:val="0000ff"/>
                  <w:sz w:val="22"/>
                  <w:u w:val="single"/>
                </w:rPr>
                <w:t>http://www.uchi.ru/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«упор»</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80" w:type="dxa"/>
            <w:tcBorders/>
            <w:tcMar>
              <w:top w:w="50" w:type="dxa"/>
              <w:left w:w="100" w:type="dxa"/>
            </w:tcMar>
            <w:vAlign w:val="center"/>
          </w:tcPr>
          <w:p>
            <w:pPr>
              <w:spacing w:before="0" w:after="0"/>
              <w:ind w:left="135"/>
              <w:jc w:val="left"/>
            </w:pPr>
            <w:hyperlink r:id="rId255">
              <w:r>
                <w:rPr>
                  <w:rFonts w:ascii="Times New Roman" w:hAnsi="Times New Roman"/>
                  <w:b w:val="false"/>
                  <w:i w:val="false"/>
                  <w:color w:val="0000ff"/>
                  <w:sz w:val="22"/>
                  <w:u w:val="single"/>
                </w:rPr>
                <w:t>https://resh.edu.ru/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 упором при спуске с пологого склона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80" w:type="dxa"/>
            <w:tcBorders/>
            <w:tcMar>
              <w:top w:w="50" w:type="dxa"/>
              <w:left w:w="100" w:type="dxa"/>
            </w:tcMar>
            <w:vAlign w:val="center"/>
          </w:tcPr>
          <w:p>
            <w:pPr>
              <w:spacing w:before="0" w:after="0"/>
              <w:ind w:left="135"/>
              <w:jc w:val="left"/>
            </w:pPr>
            <w:hyperlink r:id="rId256">
              <w:r>
                <w:rPr>
                  <w:rFonts w:ascii="Times New Roman" w:hAnsi="Times New Roman"/>
                  <w:b w:val="false"/>
                  <w:i w:val="false"/>
                  <w:color w:val="0000ff"/>
                  <w:sz w:val="22"/>
                  <w:u w:val="single"/>
                </w:rPr>
                <w:t>http://www.school.edu.ru/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 упором при спуске с пологого склона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80" w:type="dxa"/>
            <w:tcBorders/>
            <w:tcMar>
              <w:top w:w="50" w:type="dxa"/>
              <w:left w:w="100" w:type="dxa"/>
            </w:tcMar>
            <w:vAlign w:val="center"/>
          </w:tcPr>
          <w:p>
            <w:pPr>
              <w:spacing w:before="0" w:after="0"/>
              <w:ind w:left="135"/>
              <w:jc w:val="left"/>
            </w:pPr>
            <w:hyperlink r:id="rId257">
              <w:r>
                <w:rPr>
                  <w:rFonts w:ascii="Times New Roman" w:hAnsi="Times New Roman"/>
                  <w:b w:val="false"/>
                  <w:i w:val="false"/>
                  <w:color w:val="0000ff"/>
                  <w:sz w:val="22"/>
                  <w:u w:val="single"/>
                </w:rPr>
                <w:t>https://resh.edu.ru/</w:t>
              </w:r>
            </w:hyperlink>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естественных препятствий на лыжах</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80" w:type="dxa"/>
            <w:tcBorders/>
            <w:tcMar>
              <w:top w:w="50" w:type="dxa"/>
              <w:left w:w="100" w:type="dxa"/>
            </w:tcMar>
            <w:vAlign w:val="center"/>
          </w:tcPr>
          <w:p>
            <w:pPr>
              <w:spacing w:before="0" w:after="0"/>
              <w:ind w:left="135"/>
              <w:jc w:val="left"/>
            </w:pPr>
            <w:hyperlink r:id="rId258">
              <w:r>
                <w:rPr>
                  <w:rFonts w:ascii="Times New Roman" w:hAnsi="Times New Roman"/>
                  <w:b w:val="false"/>
                  <w:i w:val="false"/>
                  <w:color w:val="0000ff"/>
                  <w:sz w:val="22"/>
                  <w:u w:val="single"/>
                </w:rPr>
                <w:t>http://www.uchi.ru/</w:t>
              </w:r>
            </w:hyperlink>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естественных препятствий на лыжах</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80" w:type="dxa"/>
            <w:tcBorders/>
            <w:tcMar>
              <w:top w:w="50" w:type="dxa"/>
              <w:left w:w="100" w:type="dxa"/>
            </w:tcMar>
            <w:vAlign w:val="center"/>
          </w:tcPr>
          <w:p>
            <w:pPr>
              <w:spacing w:before="0" w:after="0"/>
              <w:ind w:left="135"/>
              <w:jc w:val="left"/>
            </w:pPr>
            <w:hyperlink r:id="rId259">
              <w:r>
                <w:rPr>
                  <w:rFonts w:ascii="Times New Roman" w:hAnsi="Times New Roman"/>
                  <w:b w:val="false"/>
                  <w:i w:val="false"/>
                  <w:color w:val="0000ff"/>
                  <w:sz w:val="22"/>
                  <w:u w:val="single"/>
                </w:rPr>
                <w:t>https://resh.edu.ru/</w:t>
              </w:r>
            </w:hyperlink>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хода на другой во время прохождения учебной дистанции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80" w:type="dxa"/>
            <w:tcBorders/>
            <w:tcMar>
              <w:top w:w="50" w:type="dxa"/>
              <w:left w:w="100" w:type="dxa"/>
            </w:tcMar>
            <w:vAlign w:val="center"/>
          </w:tcPr>
          <w:p>
            <w:pPr>
              <w:spacing w:before="0" w:after="0"/>
              <w:ind w:left="135"/>
              <w:jc w:val="left"/>
            </w:pPr>
            <w:hyperlink r:id="rId260">
              <w:r>
                <w:rPr>
                  <w:rFonts w:ascii="Times New Roman" w:hAnsi="Times New Roman"/>
                  <w:b w:val="false"/>
                  <w:i w:val="false"/>
                  <w:color w:val="0000ff"/>
                  <w:sz w:val="22"/>
                  <w:u w:val="single"/>
                </w:rPr>
                <w:t>http://www.school.edu.ru/</w:t>
              </w:r>
            </w:hyperlink>
          </w:p>
        </w:tc>
      </w:tr>
      <w:tr>
        <w:trPr>
          <w:trHeight w:val="204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во время прохождения учебной дистанции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80" w:type="dxa"/>
            <w:tcBorders/>
            <w:tcMar>
              <w:top w:w="50" w:type="dxa"/>
              <w:left w:w="100" w:type="dxa"/>
            </w:tcMar>
            <w:vAlign w:val="center"/>
          </w:tcPr>
          <w:p>
            <w:pPr>
              <w:spacing w:before="0" w:after="0"/>
              <w:ind w:left="135"/>
              <w:jc w:val="left"/>
            </w:pPr>
            <w:hyperlink r:id="rId261">
              <w:r>
                <w:rPr>
                  <w:rFonts w:ascii="Times New Roman" w:hAnsi="Times New Roman"/>
                  <w:b w:val="false"/>
                  <w:i w:val="false"/>
                  <w:color w:val="0000ff"/>
                  <w:sz w:val="22"/>
                  <w:u w:val="single"/>
                </w:rPr>
                <w:t>http://www.uchi.ru/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после отскока от пола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80" w:type="dxa"/>
            <w:tcBorders/>
            <w:tcMar>
              <w:top w:w="50" w:type="dxa"/>
              <w:left w:w="100" w:type="dxa"/>
            </w:tcMar>
            <w:vAlign w:val="center"/>
          </w:tcPr>
          <w:p>
            <w:pPr>
              <w:spacing w:before="0" w:after="0"/>
              <w:ind w:left="135"/>
              <w:jc w:val="left"/>
            </w:pPr>
            <w:hyperlink r:id="rId262">
              <w:r>
                <w:rPr>
                  <w:rFonts w:ascii="Times New Roman" w:hAnsi="Times New Roman"/>
                  <w:b w:val="false"/>
                  <w:i w:val="false"/>
                  <w:color w:val="0000ff"/>
                  <w:sz w:val="22"/>
                  <w:u w:val="single"/>
                </w:rPr>
                <w:t>https://resh.edu.ru/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после отскока от пола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80" w:type="dxa"/>
            <w:tcBorders/>
            <w:tcMar>
              <w:top w:w="50" w:type="dxa"/>
              <w:left w:w="100" w:type="dxa"/>
            </w:tcMar>
            <w:vAlign w:val="center"/>
          </w:tcPr>
          <w:p>
            <w:pPr>
              <w:spacing w:before="0" w:after="0"/>
              <w:ind w:left="135"/>
              <w:jc w:val="left"/>
            </w:pPr>
            <w:hyperlink r:id="rId263">
              <w:r>
                <w:rPr>
                  <w:rFonts w:ascii="Times New Roman" w:hAnsi="Times New Roman"/>
                  <w:b w:val="false"/>
                  <w:i w:val="false"/>
                  <w:color w:val="0000ff"/>
                  <w:sz w:val="22"/>
                  <w:u w:val="single"/>
                </w:rPr>
                <w:t>http://www.school.edu.ru/</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Ловля мяча после отскока от пола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80" w:type="dxa"/>
            <w:tcBorders/>
            <w:tcMar>
              <w:top w:w="50" w:type="dxa"/>
              <w:left w:w="100" w:type="dxa"/>
            </w:tcMar>
            <w:vAlign w:val="center"/>
          </w:tcPr>
          <w:p>
            <w:pPr>
              <w:spacing w:before="0" w:after="0"/>
              <w:ind w:left="135"/>
              <w:jc w:val="left"/>
            </w:pPr>
            <w:hyperlink r:id="rId264">
              <w:r>
                <w:rPr>
                  <w:rFonts w:ascii="Times New Roman" w:hAnsi="Times New Roman"/>
                  <w:b w:val="false"/>
                  <w:i w:val="false"/>
                  <w:color w:val="0000ff"/>
                  <w:sz w:val="22"/>
                  <w:u w:val="single"/>
                </w:rPr>
                <w:t>https://resh.edu.ru/</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Ловля мяча после отскока от пола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80" w:type="dxa"/>
            <w:tcBorders/>
            <w:tcMar>
              <w:top w:w="50" w:type="dxa"/>
              <w:left w:w="100" w:type="dxa"/>
            </w:tcMar>
            <w:vAlign w:val="center"/>
          </w:tcPr>
          <w:p>
            <w:pPr>
              <w:spacing w:before="0" w:after="0"/>
              <w:ind w:left="135"/>
              <w:jc w:val="left"/>
            </w:pPr>
            <w:hyperlink r:id="rId265">
              <w:r>
                <w:rPr>
                  <w:rFonts w:ascii="Times New Roman" w:hAnsi="Times New Roman"/>
                  <w:b w:val="false"/>
                  <w:i w:val="false"/>
                  <w:color w:val="0000ff"/>
                  <w:sz w:val="22"/>
                  <w:u w:val="single"/>
                </w:rPr>
                <w:t>https://resh.edu.ru/</w:t>
              </w:r>
            </w:hyperlink>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80" w:type="dxa"/>
            <w:tcBorders/>
            <w:tcMar>
              <w:top w:w="50" w:type="dxa"/>
              <w:left w:w="100" w:type="dxa"/>
            </w:tcMar>
            <w:vAlign w:val="center"/>
          </w:tcPr>
          <w:p>
            <w:pPr>
              <w:spacing w:before="0" w:after="0"/>
              <w:ind w:left="135"/>
              <w:jc w:val="left"/>
            </w:pPr>
            <w:hyperlink r:id="rId266">
              <w:r>
                <w:rPr>
                  <w:rFonts w:ascii="Times New Roman" w:hAnsi="Times New Roman"/>
                  <w:b w:val="false"/>
                  <w:i w:val="false"/>
                  <w:color w:val="0000ff"/>
                  <w:sz w:val="22"/>
                  <w:u w:val="single"/>
                </w:rPr>
                <w:t>http://www.school.edu.ru/</w:t>
              </w:r>
            </w:hyperlink>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80" w:type="dxa"/>
            <w:tcBorders/>
            <w:tcMar>
              <w:top w:w="50" w:type="dxa"/>
              <w:left w:w="100" w:type="dxa"/>
            </w:tcMar>
            <w:vAlign w:val="center"/>
          </w:tcPr>
          <w:p>
            <w:pPr>
              <w:spacing w:before="0" w:after="0"/>
              <w:ind w:left="135"/>
              <w:jc w:val="left"/>
            </w:pPr>
            <w:hyperlink r:id="rId267">
              <w:r>
                <w:rPr>
                  <w:rFonts w:ascii="Times New Roman" w:hAnsi="Times New Roman"/>
                  <w:b w:val="false"/>
                  <w:i w:val="false"/>
                  <w:color w:val="0000ff"/>
                  <w:sz w:val="22"/>
                  <w:u w:val="single"/>
                </w:rPr>
                <w:t>https://resh.edu.ru/</w:t>
              </w:r>
            </w:hyperlink>
          </w:p>
        </w:tc>
      </w:tr>
      <w:tr>
        <w:trPr>
          <w:trHeight w:val="163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80" w:type="dxa"/>
            <w:tcBorders/>
            <w:tcMar>
              <w:top w:w="50" w:type="dxa"/>
              <w:left w:w="100" w:type="dxa"/>
            </w:tcMar>
            <w:vAlign w:val="center"/>
          </w:tcPr>
          <w:p>
            <w:pPr>
              <w:spacing w:before="0" w:after="0"/>
              <w:ind w:left="135"/>
              <w:jc w:val="left"/>
            </w:pPr>
            <w:hyperlink r:id="rId268">
              <w:r>
                <w:rPr>
                  <w:rFonts w:ascii="Times New Roman" w:hAnsi="Times New Roman"/>
                  <w:b w:val="false"/>
                  <w:i w:val="false"/>
                  <w:color w:val="0000ff"/>
                  <w:sz w:val="22"/>
                  <w:u w:val="single"/>
                </w:rPr>
                <w:t>https://resh.edu.ru/</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80" w:type="dxa"/>
            <w:tcBorders/>
            <w:tcMar>
              <w:top w:w="50" w:type="dxa"/>
              <w:left w:w="100" w:type="dxa"/>
            </w:tcMar>
            <w:vAlign w:val="center"/>
          </w:tcPr>
          <w:p>
            <w:pPr>
              <w:spacing w:before="0" w:after="0"/>
              <w:ind w:left="135"/>
              <w:jc w:val="left"/>
            </w:pPr>
            <w:hyperlink r:id="rId269">
              <w:r>
                <w:rPr>
                  <w:rFonts w:ascii="Times New Roman" w:hAnsi="Times New Roman"/>
                  <w:b w:val="false"/>
                  <w:i w:val="false"/>
                  <w:color w:val="0000ff"/>
                  <w:sz w:val="22"/>
                  <w:u w:val="single"/>
                </w:rPr>
                <w:t>http://www.uchi.ru/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80" w:type="dxa"/>
            <w:tcBorders/>
            <w:tcMar>
              <w:top w:w="50" w:type="dxa"/>
              <w:left w:w="100" w:type="dxa"/>
            </w:tcMar>
            <w:vAlign w:val="center"/>
          </w:tcPr>
          <w:p>
            <w:pPr>
              <w:spacing w:before="0" w:after="0"/>
              <w:ind w:left="135"/>
              <w:jc w:val="left"/>
            </w:pPr>
            <w:hyperlink r:id="rId270">
              <w:r>
                <w:rPr>
                  <w:rFonts w:ascii="Times New Roman" w:hAnsi="Times New Roman"/>
                  <w:b w:val="false"/>
                  <w:i w:val="false"/>
                  <w:color w:val="0000ff"/>
                  <w:sz w:val="22"/>
                  <w:u w:val="single"/>
                </w:rPr>
                <w:t>https://resh.edu.ru/</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80" w:type="dxa"/>
            <w:tcBorders/>
            <w:tcMar>
              <w:top w:w="50" w:type="dxa"/>
              <w:left w:w="100" w:type="dxa"/>
            </w:tcMar>
            <w:vAlign w:val="center"/>
          </w:tcPr>
          <w:p>
            <w:pPr>
              <w:spacing w:before="0" w:after="0"/>
              <w:ind w:left="135"/>
              <w:jc w:val="left"/>
            </w:pPr>
            <w:hyperlink r:id="rId271">
              <w:r>
                <w:rPr>
                  <w:rFonts w:ascii="Times New Roman" w:hAnsi="Times New Roman"/>
                  <w:b w:val="false"/>
                  <w:i w:val="false"/>
                  <w:color w:val="0000ff"/>
                  <w:sz w:val="22"/>
                  <w:u w:val="single"/>
                </w:rPr>
                <w:t>http://www.uchi.ru/</w:t>
              </w:r>
            </w:hyperlink>
          </w:p>
        </w:tc>
      </w:tr>
      <w:tr>
        <w:trPr>
          <w:trHeight w:val="163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80" w:type="dxa"/>
            <w:tcBorders/>
            <w:tcMar>
              <w:top w:w="50" w:type="dxa"/>
              <w:left w:w="100" w:type="dxa"/>
            </w:tcMar>
            <w:vAlign w:val="center"/>
          </w:tcPr>
          <w:p>
            <w:pPr>
              <w:spacing w:before="0" w:after="0"/>
              <w:ind w:left="135"/>
              <w:jc w:val="left"/>
            </w:pPr>
            <w:hyperlink r:id="rId272">
              <w:r>
                <w:rPr>
                  <w:rFonts w:ascii="Times New Roman" w:hAnsi="Times New Roman"/>
                  <w:b w:val="false"/>
                  <w:i w:val="false"/>
                  <w:color w:val="0000ff"/>
                  <w:sz w:val="22"/>
                  <w:u w:val="single"/>
                </w:rPr>
                <w:t>https://resh.edu.ru/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прямой</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80" w:type="dxa"/>
            <w:tcBorders/>
            <w:tcMar>
              <w:top w:w="50" w:type="dxa"/>
              <w:left w:w="100" w:type="dxa"/>
            </w:tcMar>
            <w:vAlign w:val="center"/>
          </w:tcPr>
          <w:p>
            <w:pPr>
              <w:spacing w:before="0" w:after="0"/>
              <w:ind w:left="135"/>
              <w:jc w:val="left"/>
            </w:pPr>
            <w:hyperlink r:id="rId273">
              <w:r>
                <w:rPr>
                  <w:rFonts w:ascii="Times New Roman" w:hAnsi="Times New Roman"/>
                  <w:b w:val="false"/>
                  <w:i w:val="false"/>
                  <w:color w:val="0000ff"/>
                  <w:sz w:val="22"/>
                  <w:u w:val="single"/>
                </w:rPr>
                <w:t>https://resh.edu.ru/</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диагонали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80" w:type="dxa"/>
            <w:tcBorders/>
            <w:tcMar>
              <w:top w:w="50" w:type="dxa"/>
              <w:left w:w="100" w:type="dxa"/>
            </w:tcMar>
            <w:vAlign w:val="center"/>
          </w:tcPr>
          <w:p>
            <w:pPr>
              <w:spacing w:before="0" w:after="0"/>
              <w:ind w:left="135"/>
              <w:jc w:val="left"/>
            </w:pPr>
            <w:hyperlink r:id="rId274">
              <w:r>
                <w:rPr>
                  <w:rFonts w:ascii="Times New Roman" w:hAnsi="Times New Roman"/>
                  <w:b w:val="false"/>
                  <w:i w:val="false"/>
                  <w:color w:val="0000ff"/>
                  <w:sz w:val="22"/>
                  <w:u w:val="single"/>
                </w:rPr>
                <w:t>http://www.school.edu.ru/</w:t>
              </w:r>
            </w:hyperlink>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выполнении углового удара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80" w:type="dxa"/>
            <w:tcBorders/>
            <w:tcMar>
              <w:top w:w="50" w:type="dxa"/>
              <w:left w:w="100" w:type="dxa"/>
            </w:tcMar>
            <w:vAlign w:val="center"/>
          </w:tcPr>
          <w:p>
            <w:pPr>
              <w:spacing w:before="0" w:after="0"/>
              <w:ind w:left="135"/>
              <w:jc w:val="left"/>
            </w:pPr>
            <w:hyperlink r:id="rId275">
              <w:r>
                <w:rPr>
                  <w:rFonts w:ascii="Times New Roman" w:hAnsi="Times New Roman"/>
                  <w:b w:val="false"/>
                  <w:i w:val="false"/>
                  <w:color w:val="0000ff"/>
                  <w:sz w:val="22"/>
                  <w:u w:val="single"/>
                </w:rPr>
                <w:t>https://resh.edu.ru/</w:t>
              </w:r>
            </w:hyperlink>
          </w:p>
        </w:tc>
      </w:tr>
      <w:tr>
        <w:trPr>
          <w:trHeight w:val="163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80" w:type="dxa"/>
            <w:tcBorders/>
            <w:tcMar>
              <w:top w:w="50" w:type="dxa"/>
              <w:left w:w="100" w:type="dxa"/>
            </w:tcMar>
            <w:vAlign w:val="center"/>
          </w:tcPr>
          <w:p>
            <w:pPr>
              <w:spacing w:before="0" w:after="0"/>
              <w:ind w:left="135"/>
              <w:jc w:val="left"/>
            </w:pPr>
            <w:hyperlink r:id="rId276">
              <w:r>
                <w:rPr>
                  <w:rFonts w:ascii="Times New Roman" w:hAnsi="Times New Roman"/>
                  <w:b w:val="false"/>
                  <w:i w:val="false"/>
                  <w:color w:val="0000ff"/>
                  <w:sz w:val="22"/>
                  <w:u w:val="single"/>
                </w:rPr>
                <w:t>http://www.school.edu.ru/</w:t>
              </w:r>
            </w:hyperlink>
          </w:p>
        </w:tc>
      </w:tr>
      <w:tr>
        <w:trPr>
          <w:trHeight w:val="163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80" w:type="dxa"/>
            <w:tcBorders/>
            <w:tcMar>
              <w:top w:w="50" w:type="dxa"/>
              <w:left w:w="100" w:type="dxa"/>
            </w:tcMar>
            <w:vAlign w:val="center"/>
          </w:tcPr>
          <w:p>
            <w:pPr>
              <w:spacing w:before="0" w:after="0"/>
              <w:ind w:left="135"/>
              <w:jc w:val="left"/>
            </w:pPr>
            <w:hyperlink r:id="rId277">
              <w:r>
                <w:rPr>
                  <w:rFonts w:ascii="Times New Roman" w:hAnsi="Times New Roman"/>
                  <w:b w:val="false"/>
                  <w:i w:val="false"/>
                  <w:color w:val="0000ff"/>
                  <w:sz w:val="22"/>
                  <w:u w:val="single"/>
                </w:rPr>
                <w:t>http://www.uchi.ru/</w:t>
              </w:r>
            </w:hyperlink>
          </w:p>
        </w:tc>
      </w:tr>
      <w:tr>
        <w:trPr>
          <w:trHeight w:val="244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80" w:type="dxa"/>
            <w:tcBorders/>
            <w:tcMar>
              <w:top w:w="50" w:type="dxa"/>
              <w:left w:w="100" w:type="dxa"/>
            </w:tcMar>
            <w:vAlign w:val="center"/>
          </w:tcPr>
          <w:p>
            <w:pPr>
              <w:spacing w:before="0" w:after="0"/>
              <w:ind w:left="135"/>
              <w:jc w:val="left"/>
            </w:pPr>
            <w:hyperlink r:id="rId278">
              <w:r>
                <w:rPr>
                  <w:rFonts w:ascii="Times New Roman" w:hAnsi="Times New Roman"/>
                  <w:b w:val="false"/>
                  <w:i w:val="false"/>
                  <w:color w:val="0000ff"/>
                  <w:sz w:val="22"/>
                  <w:u w:val="single"/>
                </w:rPr>
                <w:t>http://www.gto.ru/</w:t>
              </w:r>
            </w:hyperlink>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80" w:type="dxa"/>
            <w:tcBorders/>
            <w:tcMar>
              <w:top w:w="50" w:type="dxa"/>
              <w:left w:w="100" w:type="dxa"/>
            </w:tcMar>
            <w:vAlign w:val="center"/>
          </w:tcPr>
          <w:p>
            <w:pPr>
              <w:spacing w:before="0" w:after="0"/>
              <w:ind w:left="135"/>
              <w:jc w:val="left"/>
            </w:pPr>
            <w:hyperlink r:id="rId279">
              <w:r>
                <w:rPr>
                  <w:rFonts w:ascii="Times New Roman" w:hAnsi="Times New Roman"/>
                  <w:b w:val="false"/>
                  <w:i w:val="false"/>
                  <w:color w:val="0000ff"/>
                  <w:sz w:val="22"/>
                  <w:u w:val="single"/>
                </w:rPr>
                <w:t>http://www.gto.ru/</w:t>
              </w:r>
            </w:hyperlink>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80" w:type="dxa"/>
            <w:tcBorders/>
            <w:tcMar>
              <w:top w:w="50" w:type="dxa"/>
              <w:left w:w="100" w:type="dxa"/>
            </w:tcMar>
            <w:vAlign w:val="center"/>
          </w:tcPr>
          <w:p>
            <w:pPr>
              <w:spacing w:before="0" w:after="0"/>
              <w:ind w:left="135"/>
              <w:jc w:val="left"/>
            </w:pPr>
            <w:hyperlink r:id="rId280">
              <w:r>
                <w:rPr>
                  <w:rFonts w:ascii="Times New Roman" w:hAnsi="Times New Roman"/>
                  <w:b w:val="false"/>
                  <w:i w:val="false"/>
                  <w:color w:val="0000ff"/>
                  <w:sz w:val="22"/>
                  <w:u w:val="single"/>
                </w:rPr>
                <w:t>http://www.gto.ru/</w:t>
              </w:r>
            </w:hyperlink>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80" w:type="dxa"/>
            <w:tcBorders/>
            <w:tcMar>
              <w:top w:w="50" w:type="dxa"/>
              <w:left w:w="100" w:type="dxa"/>
            </w:tcMar>
            <w:vAlign w:val="center"/>
          </w:tcPr>
          <w:p>
            <w:pPr>
              <w:spacing w:before="0" w:after="0"/>
              <w:ind w:left="135"/>
              <w:jc w:val="left"/>
            </w:pPr>
            <w:hyperlink r:id="rId281">
              <w:r>
                <w:rPr>
                  <w:rFonts w:ascii="Times New Roman" w:hAnsi="Times New Roman"/>
                  <w:b w:val="false"/>
                  <w:i w:val="false"/>
                  <w:color w:val="0000ff"/>
                  <w:sz w:val="22"/>
                  <w:u w:val="single"/>
                </w:rPr>
                <w:t>http://www.gto.ru/</w:t>
              </w:r>
            </w:hyperlink>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80" w:type="dxa"/>
            <w:tcBorders/>
            <w:tcMar>
              <w:top w:w="50" w:type="dxa"/>
              <w:left w:w="100" w:type="dxa"/>
            </w:tcMar>
            <w:vAlign w:val="center"/>
          </w:tcPr>
          <w:p>
            <w:pPr>
              <w:spacing w:before="0" w:after="0"/>
              <w:ind w:left="135"/>
              <w:jc w:val="left"/>
            </w:pPr>
            <w:hyperlink r:id="rId282">
              <w:r>
                <w:rPr>
                  <w:rFonts w:ascii="Times New Roman" w:hAnsi="Times New Roman"/>
                  <w:b w:val="false"/>
                  <w:i w:val="false"/>
                  <w:color w:val="0000ff"/>
                  <w:sz w:val="22"/>
                  <w:u w:val="single"/>
                </w:rPr>
                <w:t>http://www.gto.ru/</w:t>
              </w:r>
            </w:hyperlink>
          </w:p>
        </w:tc>
      </w:tr>
      <w:tr>
        <w:trPr>
          <w:trHeight w:val="297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80" w:type="dxa"/>
            <w:tcBorders/>
            <w:tcMar>
              <w:top w:w="50" w:type="dxa"/>
              <w:left w:w="100" w:type="dxa"/>
            </w:tcMar>
            <w:vAlign w:val="center"/>
          </w:tcPr>
          <w:p>
            <w:pPr>
              <w:spacing w:before="0" w:after="0"/>
              <w:ind w:left="135"/>
              <w:jc w:val="left"/>
            </w:pPr>
            <w:hyperlink r:id="rId283">
              <w:r>
                <w:rPr>
                  <w:rFonts w:ascii="Times New Roman" w:hAnsi="Times New Roman"/>
                  <w:b w:val="false"/>
                  <w:i w:val="false"/>
                  <w:color w:val="0000ff"/>
                  <w:sz w:val="22"/>
                  <w:u w:val="single"/>
                </w:rPr>
                <w:t>http://www.gto.ru/</w:t>
              </w:r>
            </w:hyperlink>
          </w:p>
        </w:tc>
      </w:tr>
      <w:tr>
        <w:trPr>
          <w:trHeight w:val="23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80" w:type="dxa"/>
            <w:tcBorders/>
            <w:tcMar>
              <w:top w:w="50" w:type="dxa"/>
              <w:left w:w="100" w:type="dxa"/>
            </w:tcMar>
            <w:vAlign w:val="center"/>
          </w:tcPr>
          <w:p>
            <w:pPr>
              <w:spacing w:before="0" w:after="0"/>
              <w:ind w:left="135"/>
              <w:jc w:val="left"/>
            </w:pPr>
            <w:hyperlink r:id="rId284">
              <w:r>
                <w:rPr>
                  <w:rFonts w:ascii="Times New Roman" w:hAnsi="Times New Roman"/>
                  <w:b w:val="false"/>
                  <w:i w:val="false"/>
                  <w:color w:val="0000ff"/>
                  <w:sz w:val="22"/>
                  <w:u w:val="single"/>
                </w:rPr>
                <w:t>http://www.gto.ru/</w:t>
              </w:r>
            </w:hyperlink>
          </w:p>
        </w:tc>
      </w:tr>
      <w:tr>
        <w:trPr>
          <w:trHeight w:val="217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80" w:type="dxa"/>
            <w:tcBorders/>
            <w:tcMar>
              <w:top w:w="50" w:type="dxa"/>
              <w:left w:w="100" w:type="dxa"/>
            </w:tcMar>
            <w:vAlign w:val="center"/>
          </w:tcPr>
          <w:p>
            <w:pPr>
              <w:spacing w:before="0" w:after="0"/>
              <w:ind w:left="135"/>
              <w:jc w:val="left"/>
            </w:pPr>
            <w:hyperlink r:id="rId285">
              <w:r>
                <w:rPr>
                  <w:rFonts w:ascii="Times New Roman" w:hAnsi="Times New Roman"/>
                  <w:b w:val="false"/>
                  <w:i w:val="false"/>
                  <w:color w:val="0000ff"/>
                  <w:sz w:val="22"/>
                  <w:u w:val="single"/>
                </w:rPr>
                <w:t>http://www.gto.ru/</w:t>
              </w:r>
            </w:hyperlink>
          </w:p>
        </w:tc>
      </w:tr>
      <w:tr>
        <w:trPr>
          <w:trHeight w:val="190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80" w:type="dxa"/>
            <w:tcBorders/>
            <w:tcMar>
              <w:top w:w="50" w:type="dxa"/>
              <w:left w:w="100" w:type="dxa"/>
            </w:tcMar>
            <w:vAlign w:val="center"/>
          </w:tcPr>
          <w:p>
            <w:pPr>
              <w:spacing w:before="0" w:after="0"/>
              <w:ind w:left="135"/>
              <w:jc w:val="left"/>
            </w:pPr>
            <w:hyperlink r:id="rId286">
              <w:r>
                <w:rPr>
                  <w:rFonts w:ascii="Times New Roman" w:hAnsi="Times New Roman"/>
                  <w:b w:val="false"/>
                  <w:i w:val="false"/>
                  <w:color w:val="0000ff"/>
                  <w:sz w:val="22"/>
                  <w:u w:val="single"/>
                </w:rPr>
                <w:t>http://www.gto.ru/</w:t>
              </w:r>
            </w:hyperlink>
          </w:p>
        </w:tc>
      </w:tr>
      <w:tr>
        <w:trPr>
          <w:trHeight w:val="190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80" w:type="dxa"/>
            <w:tcBorders/>
            <w:tcMar>
              <w:top w:w="50" w:type="dxa"/>
              <w:left w:w="100" w:type="dxa"/>
            </w:tcMar>
            <w:vAlign w:val="center"/>
          </w:tcPr>
          <w:p>
            <w:pPr>
              <w:spacing w:before="0" w:after="0"/>
              <w:ind w:left="135"/>
              <w:jc w:val="left"/>
            </w:pPr>
            <w:hyperlink r:id="rId287">
              <w:r>
                <w:rPr>
                  <w:rFonts w:ascii="Times New Roman" w:hAnsi="Times New Roman"/>
                  <w:b w:val="false"/>
                  <w:i w:val="false"/>
                  <w:color w:val="0000ff"/>
                  <w:sz w:val="22"/>
                  <w:u w:val="single"/>
                </w:rPr>
                <w:t>http://www.gto.ru/</w:t>
              </w:r>
            </w:hyperlink>
          </w:p>
        </w:tc>
      </w:tr>
      <w:tr>
        <w:trPr>
          <w:trHeight w:val="217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80" w:type="dxa"/>
            <w:tcBorders/>
            <w:tcMar>
              <w:top w:w="50" w:type="dxa"/>
              <w:left w:w="100" w:type="dxa"/>
            </w:tcMar>
            <w:vAlign w:val="center"/>
          </w:tcPr>
          <w:p>
            <w:pPr>
              <w:spacing w:before="0" w:after="0"/>
              <w:ind w:left="135"/>
              <w:jc w:val="left"/>
            </w:pPr>
            <w:hyperlink r:id="rId288">
              <w:r>
                <w:rPr>
                  <w:rFonts w:ascii="Times New Roman" w:hAnsi="Times New Roman"/>
                  <w:b w:val="false"/>
                  <w:i w:val="false"/>
                  <w:color w:val="0000ff"/>
                  <w:sz w:val="22"/>
                  <w:u w:val="single"/>
                </w:rPr>
                <w:t>http://www.gto.ru/</w:t>
              </w:r>
            </w:hyperlink>
          </w:p>
        </w:tc>
      </w:tr>
      <w:tr>
        <w:trPr>
          <w:trHeight w:val="163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80" w:type="dxa"/>
            <w:tcBorders/>
            <w:tcMar>
              <w:top w:w="50" w:type="dxa"/>
              <w:left w:w="100" w:type="dxa"/>
            </w:tcMar>
            <w:vAlign w:val="center"/>
          </w:tcPr>
          <w:p>
            <w:pPr>
              <w:spacing w:before="0" w:after="0"/>
              <w:ind w:left="135"/>
              <w:jc w:val="left"/>
            </w:pPr>
            <w:hyperlink r:id="rId289">
              <w:r>
                <w:rPr>
                  <w:rFonts w:ascii="Times New Roman" w:hAnsi="Times New Roman"/>
                  <w:b w:val="false"/>
                  <w:i w:val="false"/>
                  <w:color w:val="0000ff"/>
                  <w:sz w:val="22"/>
                  <w:u w:val="single"/>
                </w:rPr>
                <w:t>http://www.gto.ru/</w:t>
              </w:r>
            </w:hyperlink>
          </w:p>
        </w:tc>
      </w:tr>
      <w:tr>
        <w:trPr>
          <w:trHeight w:val="217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80" w:type="dxa"/>
            <w:tcBorders/>
            <w:tcMar>
              <w:top w:w="50" w:type="dxa"/>
              <w:left w:w="100" w:type="dxa"/>
            </w:tcMar>
            <w:vAlign w:val="center"/>
          </w:tcPr>
          <w:p>
            <w:pPr>
              <w:spacing w:before="0" w:after="0"/>
              <w:ind w:left="135"/>
              <w:jc w:val="left"/>
            </w:pPr>
            <w:hyperlink r:id="rId290">
              <w:r>
                <w:rPr>
                  <w:rFonts w:ascii="Times New Roman" w:hAnsi="Times New Roman"/>
                  <w:b w:val="false"/>
                  <w:i w:val="false"/>
                  <w:color w:val="0000ff"/>
                  <w:sz w:val="22"/>
                  <w:u w:val="single"/>
                </w:rPr>
                <w:t>http://www.gto.ru/</w:t>
              </w:r>
            </w:hyperlink>
          </w:p>
        </w:tc>
      </w:tr>
      <w:tr>
        <w:trPr>
          <w:trHeight w:val="163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80" w:type="dxa"/>
            <w:tcBorders/>
            <w:tcMar>
              <w:top w:w="50" w:type="dxa"/>
              <w:left w:w="100" w:type="dxa"/>
            </w:tcMar>
            <w:vAlign w:val="center"/>
          </w:tcPr>
          <w:p>
            <w:pPr>
              <w:spacing w:before="0" w:after="0"/>
              <w:ind w:left="135"/>
              <w:jc w:val="left"/>
            </w:pPr>
            <w:hyperlink r:id="rId291">
              <w:r>
                <w:rPr>
                  <w:rFonts w:ascii="Times New Roman" w:hAnsi="Times New Roman"/>
                  <w:b w:val="false"/>
                  <w:i w:val="false"/>
                  <w:color w:val="0000ff"/>
                  <w:sz w:val="22"/>
                  <w:u w:val="single"/>
                </w:rPr>
                <w:t>http://www.gto.ru/</w:t>
              </w:r>
            </w:hyperlink>
          </w:p>
        </w:tc>
      </w:tr>
      <w:tr>
        <w:trPr>
          <w:trHeight w:val="20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4 ступени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80" w:type="dxa"/>
            <w:tcBorders/>
            <w:tcMar>
              <w:top w:w="50" w:type="dxa"/>
              <w:left w:w="100" w:type="dxa"/>
            </w:tcMar>
            <w:vAlign w:val="center"/>
          </w:tcPr>
          <w:p>
            <w:pPr>
              <w:spacing w:before="0" w:after="0"/>
              <w:ind w:left="135"/>
              <w:jc w:val="left"/>
            </w:pPr>
            <w:hyperlink r:id="rId292">
              <w:r>
                <w:rPr>
                  <w:rFonts w:ascii="Times New Roman" w:hAnsi="Times New Roman"/>
                  <w:b w:val="false"/>
                  <w:i w:val="false"/>
                  <w:color w:val="0000ff"/>
                  <w:sz w:val="22"/>
                  <w:u w:val="single"/>
                </w:rPr>
                <w:t>http://www.gto.ru/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58"/>
        <w:gridCol w:w="2560"/>
        <w:gridCol w:w="1218"/>
        <w:gridCol w:w="2220"/>
        <w:gridCol w:w="2360"/>
        <w:gridCol w:w="1817"/>
        <w:gridCol w:w="2861"/>
      </w:tblGrid>
      <w:tr>
        <w:trPr>
          <w:trHeight w:val="300" w:hRule="atLeast"/>
          <w:trHeight w:val="144" w:hRule="atLeast"/>
        </w:trPr>
        <w:tc>
          <w:tcPr>
            <w:tcW w:w="3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современном обществе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2002" w:type="dxa"/>
            <w:tcBorders/>
            <w:tcMar>
              <w:top w:w="50" w:type="dxa"/>
              <w:left w:w="100" w:type="dxa"/>
            </w:tcMar>
            <w:vAlign w:val="center"/>
          </w:tcPr>
          <w:p>
            <w:pPr>
              <w:spacing w:before="0" w:after="0"/>
              <w:ind w:left="135"/>
              <w:jc w:val="left"/>
            </w:pPr>
            <w:hyperlink r:id="rId293">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Адаптивная и лечебная физическая культура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2002" w:type="dxa"/>
            <w:tcBorders/>
            <w:tcMar>
              <w:top w:w="50" w:type="dxa"/>
              <w:left w:w="100" w:type="dxa"/>
            </w:tcMar>
            <w:vAlign w:val="center"/>
          </w:tcPr>
          <w:p>
            <w:pPr>
              <w:spacing w:before="0" w:after="0"/>
              <w:ind w:left="135"/>
              <w:jc w:val="left"/>
            </w:pPr>
            <w:hyperlink r:id="rId294">
              <w:r>
                <w:rPr>
                  <w:rFonts w:ascii="Times New Roman" w:hAnsi="Times New Roman"/>
                  <w:b w:val="false"/>
                  <w:i w:val="false"/>
                  <w:color w:val="0000ff"/>
                  <w:sz w:val="22"/>
                  <w:u w:val="single"/>
                </w:rPr>
                <w:t>http://www.school.edu.ru/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Коррекция нарушения осанки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2002" w:type="dxa"/>
            <w:tcBorders/>
            <w:tcMar>
              <w:top w:w="50" w:type="dxa"/>
              <w:left w:w="100" w:type="dxa"/>
            </w:tcMar>
            <w:vAlign w:val="center"/>
          </w:tcPr>
          <w:p>
            <w:pPr>
              <w:spacing w:before="0" w:after="0"/>
              <w:ind w:left="135"/>
              <w:jc w:val="left"/>
            </w:pPr>
            <w:hyperlink r:id="rId295">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Коррекция избыточной массы тела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2002" w:type="dxa"/>
            <w:tcBorders/>
            <w:tcMar>
              <w:top w:w="50" w:type="dxa"/>
              <w:left w:w="100" w:type="dxa"/>
            </w:tcMar>
            <w:vAlign w:val="center"/>
          </w:tcPr>
          <w:p>
            <w:pPr>
              <w:spacing w:before="0" w:after="0"/>
              <w:ind w:left="135"/>
              <w:jc w:val="left"/>
            </w:pPr>
            <w:hyperlink r:id="rId296">
              <w:r>
                <w:rPr>
                  <w:rFonts w:ascii="Times New Roman" w:hAnsi="Times New Roman"/>
                  <w:b w:val="false"/>
                  <w:i w:val="false"/>
                  <w:color w:val="0000ff"/>
                  <w:sz w:val="22"/>
                  <w:u w:val="single"/>
                </w:rPr>
                <w:t>http://www.uchi.ru/</w:t>
              </w:r>
            </w:hyperlink>
          </w:p>
        </w:tc>
      </w:tr>
      <w:tr>
        <w:trPr>
          <w:trHeight w:val="19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самостоятельных занятий при коррекции осанки и телосложения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2002" w:type="dxa"/>
            <w:tcBorders/>
            <w:tcMar>
              <w:top w:w="50" w:type="dxa"/>
              <w:left w:w="100" w:type="dxa"/>
            </w:tcMar>
            <w:vAlign w:val="center"/>
          </w:tcPr>
          <w:p>
            <w:pPr>
              <w:spacing w:before="0" w:after="0"/>
              <w:ind w:left="135"/>
              <w:jc w:val="left"/>
            </w:pPr>
            <w:hyperlink r:id="rId297">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планов для самостоятельных занятий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2002" w:type="dxa"/>
            <w:tcBorders/>
            <w:tcMar>
              <w:top w:w="50" w:type="dxa"/>
              <w:left w:w="100" w:type="dxa"/>
            </w:tcMar>
            <w:vAlign w:val="center"/>
          </w:tcPr>
          <w:p>
            <w:pPr>
              <w:spacing w:before="0" w:after="0"/>
              <w:ind w:left="135"/>
              <w:jc w:val="left"/>
            </w:pPr>
            <w:hyperlink r:id="rId298">
              <w:r>
                <w:rPr>
                  <w:rFonts w:ascii="Times New Roman" w:hAnsi="Times New Roman"/>
                  <w:b w:val="false"/>
                  <w:i w:val="false"/>
                  <w:color w:val="0000ff"/>
                  <w:sz w:val="22"/>
                  <w:u w:val="single"/>
                </w:rPr>
                <w:t>http://www.school.edu.ru/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учёта индивидуальных особенностей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2002" w:type="dxa"/>
            <w:tcBorders/>
            <w:tcMar>
              <w:top w:w="50" w:type="dxa"/>
              <w:left w:w="100" w:type="dxa"/>
            </w:tcMar>
            <w:vAlign w:val="center"/>
          </w:tcPr>
          <w:p>
            <w:pPr>
              <w:spacing w:before="0" w:after="0"/>
              <w:ind w:left="135"/>
              <w:jc w:val="left"/>
            </w:pPr>
            <w:hyperlink r:id="rId299">
              <w:r>
                <w:rPr>
                  <w:rFonts w:ascii="Times New Roman" w:hAnsi="Times New Roman"/>
                  <w:b w:val="false"/>
                  <w:i w:val="false"/>
                  <w:color w:val="0000ff"/>
                  <w:sz w:val="22"/>
                  <w:u w:val="single"/>
                </w:rPr>
                <w:t>http://www.uchi.ru/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умственного перенапряжения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2002" w:type="dxa"/>
            <w:tcBorders/>
            <w:tcMar>
              <w:top w:w="50" w:type="dxa"/>
              <w:left w:w="100" w:type="dxa"/>
            </w:tcMar>
            <w:vAlign w:val="center"/>
          </w:tcPr>
          <w:p>
            <w:pPr>
              <w:spacing w:before="0" w:after="0"/>
              <w:ind w:left="135"/>
              <w:jc w:val="left"/>
            </w:pPr>
            <w:hyperlink r:id="rId300">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утомления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2002" w:type="dxa"/>
            <w:tcBorders/>
            <w:tcMar>
              <w:top w:w="50" w:type="dxa"/>
              <w:left w:w="100" w:type="dxa"/>
            </w:tcMar>
            <w:vAlign w:val="center"/>
          </w:tcPr>
          <w:p>
            <w:pPr>
              <w:spacing w:before="0" w:after="0"/>
              <w:ind w:left="135"/>
              <w:jc w:val="left"/>
            </w:pPr>
            <w:hyperlink r:id="rId301">
              <w:r>
                <w:rPr>
                  <w:rFonts w:ascii="Times New Roman" w:hAnsi="Times New Roman"/>
                  <w:b w:val="false"/>
                  <w:i w:val="false"/>
                  <w:color w:val="0000ff"/>
                  <w:sz w:val="22"/>
                  <w:u w:val="single"/>
                </w:rPr>
                <w:t>http://www.uchi.ru/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и зрительная гимнастика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2002" w:type="dxa"/>
            <w:tcBorders/>
            <w:tcMar>
              <w:top w:w="50" w:type="dxa"/>
              <w:left w:w="100" w:type="dxa"/>
            </w:tcMar>
            <w:vAlign w:val="center"/>
          </w:tcPr>
          <w:p>
            <w:pPr>
              <w:spacing w:before="0" w:after="0"/>
              <w:ind w:left="135"/>
              <w:jc w:val="left"/>
            </w:pPr>
            <w:hyperlink r:id="rId302">
              <w:r>
                <w:rPr>
                  <w:rFonts w:ascii="Times New Roman" w:hAnsi="Times New Roman"/>
                  <w:b w:val="false"/>
                  <w:i w:val="false"/>
                  <w:color w:val="0000ff"/>
                  <w:sz w:val="22"/>
                  <w:u w:val="single"/>
                </w:rPr>
                <w:t>http://www.school.edu.ru/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2002" w:type="dxa"/>
            <w:tcBorders/>
            <w:tcMar>
              <w:top w:w="50" w:type="dxa"/>
              <w:left w:w="100" w:type="dxa"/>
            </w:tcMar>
            <w:vAlign w:val="center"/>
          </w:tcPr>
          <w:p>
            <w:pPr>
              <w:spacing w:before="0" w:after="0"/>
              <w:ind w:left="135"/>
              <w:jc w:val="left"/>
            </w:pPr>
            <w:hyperlink r:id="rId303">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2002" w:type="dxa"/>
            <w:tcBorders/>
            <w:tcMar>
              <w:top w:w="50" w:type="dxa"/>
              <w:left w:w="100" w:type="dxa"/>
            </w:tcMar>
            <w:vAlign w:val="center"/>
          </w:tcPr>
          <w:p>
            <w:pPr>
              <w:spacing w:before="0" w:after="0"/>
              <w:ind w:left="135"/>
              <w:jc w:val="left"/>
            </w:pPr>
            <w:hyperlink r:id="rId304">
              <w:r>
                <w:rPr>
                  <w:rFonts w:ascii="Times New Roman" w:hAnsi="Times New Roman"/>
                  <w:b w:val="false"/>
                  <w:i w:val="false"/>
                  <w:color w:val="0000ff"/>
                  <w:sz w:val="22"/>
                  <w:u w:val="single"/>
                </w:rPr>
                <w:t>http://www.uchi.ru/</w:t>
              </w:r>
            </w:hyperlink>
          </w:p>
        </w:tc>
      </w:tr>
      <w:tr>
        <w:trPr>
          <w:trHeight w:val="1290"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2002" w:type="dxa"/>
            <w:tcBorders/>
            <w:tcMar>
              <w:top w:w="50" w:type="dxa"/>
              <w:left w:w="100" w:type="dxa"/>
            </w:tcMar>
            <w:vAlign w:val="center"/>
          </w:tcPr>
          <w:p>
            <w:pPr>
              <w:spacing w:before="0" w:after="0"/>
              <w:ind w:left="135"/>
              <w:jc w:val="left"/>
            </w:pPr>
            <w:hyperlink r:id="rId305">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2002" w:type="dxa"/>
            <w:tcBorders/>
            <w:tcMar>
              <w:top w:w="50" w:type="dxa"/>
              <w:left w:w="100" w:type="dxa"/>
            </w:tcMar>
            <w:vAlign w:val="center"/>
          </w:tcPr>
          <w:p>
            <w:pPr>
              <w:spacing w:before="0" w:after="0"/>
              <w:ind w:left="135"/>
              <w:jc w:val="left"/>
            </w:pPr>
            <w:hyperlink r:id="rId306">
              <w:r>
                <w:rPr>
                  <w:rFonts w:ascii="Times New Roman" w:hAnsi="Times New Roman"/>
                  <w:b w:val="false"/>
                  <w:i w:val="false"/>
                  <w:color w:val="0000ff"/>
                  <w:sz w:val="22"/>
                  <w:u w:val="single"/>
                </w:rPr>
                <w:t>http://www.school.edu.ru/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перекладине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2002" w:type="dxa"/>
            <w:tcBorders/>
            <w:tcMar>
              <w:top w:w="50" w:type="dxa"/>
              <w:left w:w="100" w:type="dxa"/>
            </w:tcMar>
            <w:vAlign w:val="center"/>
          </w:tcPr>
          <w:p>
            <w:pPr>
              <w:spacing w:before="0" w:after="0"/>
              <w:ind w:left="135"/>
              <w:jc w:val="left"/>
            </w:pPr>
            <w:hyperlink r:id="rId307">
              <w:r>
                <w:rPr>
                  <w:rFonts w:ascii="Times New Roman" w:hAnsi="Times New Roman"/>
                  <w:b w:val="false"/>
                  <w:i w:val="false"/>
                  <w:color w:val="0000ff"/>
                  <w:sz w:val="22"/>
                  <w:u w:val="single"/>
                </w:rPr>
                <w:t>http://www.uchi.ru/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перекладине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2002" w:type="dxa"/>
            <w:tcBorders/>
            <w:tcMar>
              <w:top w:w="50" w:type="dxa"/>
              <w:left w:w="100" w:type="dxa"/>
            </w:tcMar>
            <w:vAlign w:val="center"/>
          </w:tcPr>
          <w:p>
            <w:pPr>
              <w:spacing w:before="0" w:after="0"/>
              <w:ind w:left="135"/>
              <w:jc w:val="left"/>
            </w:pPr>
            <w:hyperlink r:id="rId308">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2002" w:type="dxa"/>
            <w:tcBorders/>
            <w:tcMar>
              <w:top w:w="50" w:type="dxa"/>
              <w:left w:w="100" w:type="dxa"/>
            </w:tcMar>
            <w:vAlign w:val="center"/>
          </w:tcPr>
          <w:p>
            <w:pPr>
              <w:spacing w:before="0" w:after="0"/>
              <w:ind w:left="135"/>
              <w:jc w:val="left"/>
            </w:pPr>
            <w:hyperlink r:id="rId309">
              <w:r>
                <w:rPr>
                  <w:rFonts w:ascii="Times New Roman" w:hAnsi="Times New Roman"/>
                  <w:b w:val="false"/>
                  <w:i w:val="false"/>
                  <w:color w:val="0000ff"/>
                  <w:sz w:val="22"/>
                  <w:u w:val="single"/>
                </w:rPr>
                <w:t>http://www.school.edu.ru/</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Вольные упражнения на базе ритмической гимнастики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2002" w:type="dxa"/>
            <w:tcBorders/>
            <w:tcMar>
              <w:top w:w="50" w:type="dxa"/>
              <w:left w:w="100" w:type="dxa"/>
            </w:tcMar>
            <w:vAlign w:val="center"/>
          </w:tcPr>
          <w:p>
            <w:pPr>
              <w:spacing w:before="0" w:after="0"/>
              <w:ind w:left="135"/>
              <w:jc w:val="left"/>
            </w:pPr>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2002" w:type="dxa"/>
            <w:tcBorders/>
            <w:tcMar>
              <w:top w:w="50" w:type="dxa"/>
              <w:left w:w="100" w:type="dxa"/>
            </w:tcMar>
            <w:vAlign w:val="center"/>
          </w:tcPr>
          <w:p>
            <w:pPr>
              <w:spacing w:before="0" w:after="0"/>
              <w:ind w:left="135"/>
              <w:jc w:val="left"/>
            </w:pPr>
            <w:hyperlink r:id="rId310">
              <w:r>
                <w:rPr>
                  <w:rFonts w:ascii="Times New Roman" w:hAnsi="Times New Roman"/>
                  <w:b w:val="false"/>
                  <w:i w:val="false"/>
                  <w:color w:val="0000ff"/>
                  <w:sz w:val="22"/>
                  <w:u w:val="single"/>
                </w:rPr>
                <w:t>http://www.uchi.ru/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средние дистанции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2002" w:type="dxa"/>
            <w:tcBorders/>
            <w:tcMar>
              <w:top w:w="50" w:type="dxa"/>
              <w:left w:w="100" w:type="dxa"/>
            </w:tcMar>
            <w:vAlign w:val="center"/>
          </w:tcPr>
          <w:p>
            <w:pPr>
              <w:spacing w:before="0" w:after="0"/>
              <w:ind w:left="135"/>
              <w:jc w:val="left"/>
            </w:pPr>
            <w:hyperlink r:id="rId311">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2002" w:type="dxa"/>
            <w:tcBorders/>
            <w:tcMar>
              <w:top w:w="50" w:type="dxa"/>
              <w:left w:w="100" w:type="dxa"/>
            </w:tcMar>
            <w:vAlign w:val="center"/>
          </w:tcPr>
          <w:p>
            <w:pPr>
              <w:spacing w:before="0" w:after="0"/>
              <w:ind w:left="135"/>
              <w:jc w:val="left"/>
            </w:pPr>
            <w:hyperlink r:id="rId312">
              <w:r>
                <w:rPr>
                  <w:rFonts w:ascii="Times New Roman" w:hAnsi="Times New Roman"/>
                  <w:b w:val="false"/>
                  <w:i w:val="false"/>
                  <w:color w:val="0000ff"/>
                  <w:sz w:val="22"/>
                  <w:u w:val="single"/>
                </w:rPr>
                <w:t>http://www.school.edu.ru/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2002" w:type="dxa"/>
            <w:tcBorders/>
            <w:tcMar>
              <w:top w:w="50" w:type="dxa"/>
              <w:left w:w="100" w:type="dxa"/>
            </w:tcMar>
            <w:vAlign w:val="center"/>
          </w:tcPr>
          <w:p>
            <w:pPr>
              <w:spacing w:before="0" w:after="0"/>
              <w:ind w:left="135"/>
              <w:jc w:val="left"/>
            </w:pPr>
            <w:hyperlink r:id="rId313">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 разбега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2002" w:type="dxa"/>
            <w:tcBorders/>
            <w:tcMar>
              <w:top w:w="50" w:type="dxa"/>
              <w:left w:w="100" w:type="dxa"/>
            </w:tcMar>
            <w:vAlign w:val="center"/>
          </w:tcPr>
          <w:p>
            <w:pPr>
              <w:spacing w:before="0" w:after="0"/>
              <w:ind w:left="135"/>
              <w:jc w:val="left"/>
            </w:pPr>
            <w:hyperlink r:id="rId314">
              <w:r>
                <w:rPr>
                  <w:rFonts w:ascii="Times New Roman" w:hAnsi="Times New Roman"/>
                  <w:b w:val="false"/>
                  <w:i w:val="false"/>
                  <w:color w:val="0000ff"/>
                  <w:sz w:val="22"/>
                  <w:u w:val="single"/>
                </w:rPr>
                <w:t>http://www.uchi.ru/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 разбега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2002" w:type="dxa"/>
            <w:tcBorders/>
            <w:tcMar>
              <w:top w:w="50" w:type="dxa"/>
              <w:left w:w="100" w:type="dxa"/>
            </w:tcMar>
            <w:vAlign w:val="center"/>
          </w:tcPr>
          <w:p>
            <w:pPr>
              <w:spacing w:before="0" w:after="0"/>
              <w:ind w:left="135"/>
              <w:jc w:val="left"/>
            </w:pPr>
            <w:hyperlink r:id="rId315">
              <w:r>
                <w:rPr>
                  <w:rFonts w:ascii="Times New Roman" w:hAnsi="Times New Roman"/>
                  <w:b w:val="false"/>
                  <w:i w:val="false"/>
                  <w:color w:val="0000ff"/>
                  <w:sz w:val="22"/>
                  <w:u w:val="single"/>
                </w:rPr>
                <w:t>https://resh.edu.ru/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«прогнувшись»</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2002" w:type="dxa"/>
            <w:tcBorders/>
            <w:tcMar>
              <w:top w:w="50" w:type="dxa"/>
              <w:left w:w="100" w:type="dxa"/>
            </w:tcMar>
            <w:vAlign w:val="center"/>
          </w:tcPr>
          <w:p>
            <w:pPr>
              <w:spacing w:before="0" w:after="0"/>
              <w:ind w:left="135"/>
              <w:jc w:val="left"/>
            </w:pPr>
            <w:hyperlink r:id="rId316">
              <w:r>
                <w:rPr>
                  <w:rFonts w:ascii="Times New Roman" w:hAnsi="Times New Roman"/>
                  <w:b w:val="false"/>
                  <w:i w:val="false"/>
                  <w:color w:val="0000ff"/>
                  <w:sz w:val="22"/>
                  <w:u w:val="single"/>
                </w:rPr>
                <w:t>http://www.uchi.ru/</w:t>
              </w:r>
            </w:hyperlink>
          </w:p>
        </w:tc>
      </w:tr>
      <w:tr>
        <w:trPr>
          <w:trHeight w:val="109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«прогнувшись»</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2002" w:type="dxa"/>
            <w:tcBorders/>
            <w:tcMar>
              <w:top w:w="50" w:type="dxa"/>
              <w:left w:w="100" w:type="dxa"/>
            </w:tcMar>
            <w:vAlign w:val="center"/>
          </w:tcPr>
          <w:p>
            <w:pPr>
              <w:spacing w:before="0" w:after="0"/>
              <w:ind w:left="135"/>
              <w:jc w:val="left"/>
            </w:pPr>
            <w:hyperlink r:id="rId317">
              <w:r>
                <w:rPr>
                  <w:rFonts w:ascii="Times New Roman" w:hAnsi="Times New Roman"/>
                  <w:b w:val="false"/>
                  <w:i w:val="false"/>
                  <w:color w:val="0000ff"/>
                  <w:sz w:val="22"/>
                  <w:u w:val="single"/>
                </w:rPr>
                <w:t>https://resh.edu.ru/</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одновременным бесшажным ходом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2002" w:type="dxa"/>
            <w:tcBorders/>
            <w:tcMar>
              <w:top w:w="50" w:type="dxa"/>
              <w:left w:w="100" w:type="dxa"/>
            </w:tcMar>
            <w:vAlign w:val="center"/>
          </w:tcPr>
          <w:p>
            <w:pPr>
              <w:spacing w:before="0" w:after="0"/>
              <w:ind w:left="135"/>
              <w:jc w:val="left"/>
            </w:pPr>
            <w:hyperlink r:id="rId318">
              <w:r>
                <w:rPr>
                  <w:rFonts w:ascii="Times New Roman" w:hAnsi="Times New Roman"/>
                  <w:b w:val="false"/>
                  <w:i w:val="false"/>
                  <w:color w:val="0000ff"/>
                  <w:sz w:val="22"/>
                  <w:u w:val="single"/>
                </w:rPr>
                <w:t>http://www.school.edu.ru/</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одновременным бесшажным ходом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2002" w:type="dxa"/>
            <w:tcBorders/>
            <w:tcMar>
              <w:top w:w="50" w:type="dxa"/>
              <w:left w:w="100" w:type="dxa"/>
            </w:tcMar>
            <w:vAlign w:val="center"/>
          </w:tcPr>
          <w:p>
            <w:pPr>
              <w:spacing w:before="0" w:after="0"/>
              <w:ind w:left="135"/>
              <w:jc w:val="left"/>
            </w:pPr>
            <w:hyperlink r:id="rId319">
              <w:r>
                <w:rPr>
                  <w:rFonts w:ascii="Times New Roman" w:hAnsi="Times New Roman"/>
                  <w:b w:val="false"/>
                  <w:i w:val="false"/>
                  <w:color w:val="0000ff"/>
                  <w:sz w:val="22"/>
                  <w:u w:val="single"/>
                </w:rPr>
                <w:t>https://resh.edu.ru/</w:t>
              </w:r>
            </w:hyperlink>
          </w:p>
        </w:tc>
      </w:tr>
      <w:tr>
        <w:trPr>
          <w:trHeight w:val="15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преодоления естественных препятствий на лыжах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2002" w:type="dxa"/>
            <w:tcBorders/>
            <w:tcMar>
              <w:top w:w="50" w:type="dxa"/>
              <w:left w:w="100" w:type="dxa"/>
            </w:tcMar>
            <w:vAlign w:val="center"/>
          </w:tcPr>
          <w:p>
            <w:pPr>
              <w:spacing w:before="0" w:after="0"/>
              <w:ind w:left="135"/>
              <w:jc w:val="left"/>
            </w:pPr>
            <w:hyperlink r:id="rId320">
              <w:r>
                <w:rPr>
                  <w:rFonts w:ascii="Times New Roman" w:hAnsi="Times New Roman"/>
                  <w:b w:val="false"/>
                  <w:i w:val="false"/>
                  <w:color w:val="0000ff"/>
                  <w:sz w:val="22"/>
                  <w:u w:val="single"/>
                </w:rPr>
                <w:t>http://www.school.edu.ru/</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преодоления естественных препятствий на лыжах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2002" w:type="dxa"/>
            <w:tcBorders/>
            <w:tcMar>
              <w:top w:w="50" w:type="dxa"/>
              <w:left w:w="100" w:type="dxa"/>
            </w:tcMar>
            <w:vAlign w:val="center"/>
          </w:tcPr>
          <w:p>
            <w:pPr>
              <w:spacing w:before="0" w:after="0"/>
              <w:ind w:left="135"/>
              <w:jc w:val="left"/>
            </w:pPr>
            <w:hyperlink r:id="rId321">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боковым скольжением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2002" w:type="dxa"/>
            <w:tcBorders/>
            <w:tcMar>
              <w:top w:w="50" w:type="dxa"/>
              <w:left w:w="100" w:type="dxa"/>
            </w:tcMar>
            <w:vAlign w:val="center"/>
          </w:tcPr>
          <w:p>
            <w:pPr>
              <w:spacing w:before="0" w:after="0"/>
              <w:ind w:left="135"/>
              <w:jc w:val="left"/>
            </w:pPr>
            <w:hyperlink r:id="rId322">
              <w:r>
                <w:rPr>
                  <w:rFonts w:ascii="Times New Roman" w:hAnsi="Times New Roman"/>
                  <w:b w:val="false"/>
                  <w:i w:val="false"/>
                  <w:color w:val="0000ff"/>
                  <w:sz w:val="22"/>
                  <w:u w:val="single"/>
                </w:rPr>
                <w:t>http://www.uchi.ru/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боковым скольжением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2002" w:type="dxa"/>
            <w:tcBorders/>
            <w:tcMar>
              <w:top w:w="50" w:type="dxa"/>
              <w:left w:w="100" w:type="dxa"/>
            </w:tcMar>
            <w:vAlign w:val="center"/>
          </w:tcPr>
          <w:p>
            <w:pPr>
              <w:spacing w:before="0" w:after="0"/>
              <w:ind w:left="135"/>
              <w:jc w:val="left"/>
            </w:pPr>
            <w:hyperlink r:id="rId323">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лыжного хода на другой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2002" w:type="dxa"/>
            <w:tcBorders/>
            <w:tcMar>
              <w:top w:w="50" w:type="dxa"/>
              <w:left w:w="100" w:type="dxa"/>
            </w:tcMar>
            <w:vAlign w:val="center"/>
          </w:tcPr>
          <w:p>
            <w:pPr>
              <w:spacing w:before="0" w:after="0"/>
              <w:ind w:left="135"/>
              <w:jc w:val="left"/>
            </w:pPr>
            <w:hyperlink r:id="rId324">
              <w:r>
                <w:rPr>
                  <w:rFonts w:ascii="Times New Roman" w:hAnsi="Times New Roman"/>
                  <w:b w:val="false"/>
                  <w:i w:val="false"/>
                  <w:color w:val="0000ff"/>
                  <w:sz w:val="22"/>
                  <w:u w:val="single"/>
                </w:rPr>
                <w:t>http://www.school.edu.ru/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лыжного хода на другой</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2002" w:type="dxa"/>
            <w:tcBorders/>
            <w:tcMar>
              <w:top w:w="50" w:type="dxa"/>
              <w:left w:w="100" w:type="dxa"/>
            </w:tcMar>
            <w:vAlign w:val="center"/>
          </w:tcPr>
          <w:p>
            <w:pPr>
              <w:spacing w:before="0" w:after="0"/>
              <w:ind w:left="135"/>
              <w:jc w:val="left"/>
            </w:pPr>
            <w:hyperlink r:id="rId325">
              <w:r>
                <w:rPr>
                  <w:rFonts w:ascii="Times New Roman" w:hAnsi="Times New Roman"/>
                  <w:b w:val="false"/>
                  <w:i w:val="false"/>
                  <w:color w:val="0000ff"/>
                  <w:sz w:val="22"/>
                  <w:u w:val="single"/>
                </w:rPr>
                <w:t>https://resh.edu.ru/</w:t>
              </w:r>
            </w:hyperlink>
          </w:p>
        </w:tc>
      </w:tr>
      <w:tr>
        <w:trPr>
          <w:trHeight w:val="19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 в передвижениях на лыжах, при спусках, подъёмах, торможении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2002" w:type="dxa"/>
            <w:tcBorders/>
            <w:tcMar>
              <w:top w:w="50" w:type="dxa"/>
              <w:left w:w="100" w:type="dxa"/>
            </w:tcMar>
            <w:vAlign w:val="center"/>
          </w:tcPr>
          <w:p>
            <w:pPr>
              <w:spacing w:before="0" w:after="0"/>
              <w:ind w:left="135"/>
              <w:jc w:val="left"/>
            </w:pPr>
            <w:hyperlink r:id="rId326">
              <w:r>
                <w:rPr>
                  <w:rFonts w:ascii="Times New Roman" w:hAnsi="Times New Roman"/>
                  <w:b w:val="false"/>
                  <w:i w:val="false"/>
                  <w:color w:val="0000ff"/>
                  <w:sz w:val="22"/>
                  <w:u w:val="single"/>
                </w:rPr>
                <w:t>http://www.uchi.ru/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 торможения</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2002" w:type="dxa"/>
            <w:tcBorders/>
            <w:tcMar>
              <w:top w:w="50" w:type="dxa"/>
              <w:left w:w="100" w:type="dxa"/>
            </w:tcMar>
            <w:vAlign w:val="center"/>
          </w:tcPr>
          <w:p>
            <w:pPr>
              <w:spacing w:before="0" w:after="0"/>
              <w:ind w:left="135"/>
              <w:jc w:val="left"/>
            </w:pPr>
            <w:hyperlink r:id="rId327">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с мячом на месте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2002" w:type="dxa"/>
            <w:tcBorders/>
            <w:tcMar>
              <w:top w:w="50" w:type="dxa"/>
              <w:left w:w="100" w:type="dxa"/>
            </w:tcMar>
            <w:vAlign w:val="center"/>
          </w:tcPr>
          <w:p>
            <w:pPr>
              <w:spacing w:before="0" w:after="0"/>
              <w:ind w:left="135"/>
              <w:jc w:val="left"/>
            </w:pPr>
            <w:hyperlink r:id="rId328">
              <w:r>
                <w:rPr>
                  <w:rFonts w:ascii="Times New Roman" w:hAnsi="Times New Roman"/>
                  <w:b w:val="false"/>
                  <w:i w:val="false"/>
                  <w:color w:val="0000ff"/>
                  <w:sz w:val="22"/>
                  <w:u w:val="single"/>
                </w:rPr>
                <w:t>http://www.school.edu.ru/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с мячом на месте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2002" w:type="dxa"/>
            <w:tcBorders/>
            <w:tcMar>
              <w:top w:w="50" w:type="dxa"/>
              <w:left w:w="100" w:type="dxa"/>
            </w:tcMar>
            <w:vAlign w:val="center"/>
          </w:tcPr>
          <w:p>
            <w:pPr>
              <w:spacing w:before="0" w:after="0"/>
              <w:ind w:left="135"/>
              <w:jc w:val="left"/>
            </w:pPr>
            <w:hyperlink r:id="rId329">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с мячом на месте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2002" w:type="dxa"/>
            <w:tcBorders/>
            <w:tcMar>
              <w:top w:w="50" w:type="dxa"/>
              <w:left w:w="100" w:type="dxa"/>
            </w:tcMar>
            <w:vAlign w:val="center"/>
          </w:tcPr>
          <w:p>
            <w:pPr>
              <w:spacing w:before="0" w:after="0"/>
              <w:ind w:left="135"/>
              <w:jc w:val="left"/>
            </w:pPr>
            <w:hyperlink r:id="rId330">
              <w:r>
                <w:rPr>
                  <w:rFonts w:ascii="Times New Roman" w:hAnsi="Times New Roman"/>
                  <w:b w:val="false"/>
                  <w:i w:val="false"/>
                  <w:color w:val="0000ff"/>
                  <w:sz w:val="22"/>
                  <w:u w:val="single"/>
                </w:rPr>
                <w:t>http://www.uchi.ru/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2002" w:type="dxa"/>
            <w:tcBorders/>
            <w:tcMar>
              <w:top w:w="50" w:type="dxa"/>
              <w:left w:w="100" w:type="dxa"/>
            </w:tcMar>
            <w:vAlign w:val="center"/>
          </w:tcPr>
          <w:p>
            <w:pPr>
              <w:spacing w:before="0" w:after="0"/>
              <w:ind w:left="135"/>
              <w:jc w:val="left"/>
            </w:pPr>
            <w:hyperlink r:id="rId331">
              <w:r>
                <w:rPr>
                  <w:rFonts w:ascii="Times New Roman" w:hAnsi="Times New Roman"/>
                  <w:b w:val="false"/>
                  <w:i w:val="false"/>
                  <w:color w:val="0000ff"/>
                  <w:sz w:val="22"/>
                  <w:u w:val="single"/>
                </w:rPr>
                <w:t>http://www.uchi.ru/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2002" w:type="dxa"/>
            <w:tcBorders/>
            <w:tcMar>
              <w:top w:w="50" w:type="dxa"/>
              <w:left w:w="100" w:type="dxa"/>
            </w:tcMar>
            <w:vAlign w:val="center"/>
          </w:tcPr>
          <w:p>
            <w:pPr>
              <w:spacing w:before="0" w:after="0"/>
              <w:ind w:left="135"/>
              <w:jc w:val="left"/>
            </w:pPr>
            <w:hyperlink r:id="rId332">
              <w:r>
                <w:rPr>
                  <w:rFonts w:ascii="Times New Roman" w:hAnsi="Times New Roman"/>
                  <w:b w:val="false"/>
                  <w:i w:val="false"/>
                  <w:color w:val="0000ff"/>
                  <w:sz w:val="22"/>
                  <w:u w:val="single"/>
                </w:rPr>
                <w:t>http://www.school.edu.ru/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2002" w:type="dxa"/>
            <w:tcBorders/>
            <w:tcMar>
              <w:top w:w="50" w:type="dxa"/>
              <w:left w:w="100" w:type="dxa"/>
            </w:tcMar>
            <w:vAlign w:val="center"/>
          </w:tcPr>
          <w:p>
            <w:pPr>
              <w:spacing w:before="0" w:after="0"/>
              <w:ind w:left="135"/>
              <w:jc w:val="left"/>
            </w:pPr>
            <w:hyperlink r:id="rId333">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2002" w:type="dxa"/>
            <w:tcBorders/>
            <w:tcMar>
              <w:top w:w="50" w:type="dxa"/>
              <w:left w:w="100" w:type="dxa"/>
            </w:tcMar>
            <w:vAlign w:val="center"/>
          </w:tcPr>
          <w:p>
            <w:pPr>
              <w:spacing w:before="0" w:after="0"/>
              <w:ind w:left="135"/>
              <w:jc w:val="left"/>
            </w:pPr>
            <w:hyperlink r:id="rId334">
              <w:r>
                <w:rPr>
                  <w:rFonts w:ascii="Times New Roman" w:hAnsi="Times New Roman"/>
                  <w:b w:val="false"/>
                  <w:i w:val="false"/>
                  <w:color w:val="0000ff"/>
                  <w:sz w:val="22"/>
                  <w:u w:val="single"/>
                </w:rPr>
                <w:t>http://www.uchi.ru/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2002" w:type="dxa"/>
            <w:tcBorders/>
            <w:tcMar>
              <w:top w:w="50" w:type="dxa"/>
              <w:left w:w="100" w:type="dxa"/>
            </w:tcMar>
            <w:vAlign w:val="center"/>
          </w:tcPr>
          <w:p>
            <w:pPr>
              <w:spacing w:before="0" w:after="0"/>
              <w:ind w:left="135"/>
              <w:jc w:val="left"/>
            </w:pPr>
            <w:hyperlink r:id="rId335">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2002" w:type="dxa"/>
            <w:tcBorders/>
            <w:tcMar>
              <w:top w:w="50" w:type="dxa"/>
              <w:left w:w="100" w:type="dxa"/>
            </w:tcMar>
            <w:vAlign w:val="center"/>
          </w:tcPr>
          <w:p>
            <w:pPr>
              <w:spacing w:before="0" w:after="0"/>
              <w:ind w:left="135"/>
              <w:jc w:val="left"/>
            </w:pPr>
            <w:hyperlink r:id="rId336">
              <w:r>
                <w:rPr>
                  <w:rFonts w:ascii="Times New Roman" w:hAnsi="Times New Roman"/>
                  <w:b w:val="false"/>
                  <w:i w:val="false"/>
                  <w:color w:val="0000ff"/>
                  <w:sz w:val="22"/>
                  <w:u w:val="single"/>
                </w:rPr>
                <w:t>http://www.school.edu.ru/</w:t>
              </w:r>
            </w:hyperlink>
          </w:p>
        </w:tc>
      </w:tr>
      <w:tr>
        <w:trPr>
          <w:trHeight w:val="124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2002" w:type="dxa"/>
            <w:tcBorders/>
            <w:tcMar>
              <w:top w:w="50" w:type="dxa"/>
              <w:left w:w="100" w:type="dxa"/>
            </w:tcMar>
            <w:vAlign w:val="center"/>
          </w:tcPr>
          <w:p>
            <w:pPr>
              <w:spacing w:before="0" w:after="0"/>
              <w:ind w:left="135"/>
              <w:jc w:val="left"/>
            </w:pPr>
            <w:hyperlink r:id="rId337">
              <w:r>
                <w:rPr>
                  <w:rFonts w:ascii="Times New Roman" w:hAnsi="Times New Roman"/>
                  <w:b w:val="false"/>
                  <w:i w:val="false"/>
                  <w:color w:val="0000ff"/>
                  <w:sz w:val="22"/>
                  <w:u w:val="single"/>
                </w:rPr>
                <w:t>https://resh.edu.ru/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нападении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2002" w:type="dxa"/>
            <w:tcBorders/>
            <w:tcMar>
              <w:top w:w="50" w:type="dxa"/>
              <w:left w:w="100" w:type="dxa"/>
            </w:tcMar>
            <w:vAlign w:val="center"/>
          </w:tcPr>
          <w:p>
            <w:pPr>
              <w:spacing w:before="0" w:after="0"/>
              <w:ind w:left="135"/>
              <w:jc w:val="left"/>
            </w:pPr>
            <w:hyperlink r:id="rId338">
              <w:r>
                <w:rPr>
                  <w:rFonts w:ascii="Times New Roman" w:hAnsi="Times New Roman"/>
                  <w:b w:val="false"/>
                  <w:i w:val="false"/>
                  <w:color w:val="0000ff"/>
                  <w:sz w:val="22"/>
                  <w:u w:val="single"/>
                </w:rPr>
                <w:t>http://www.uchi.ru/</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2002" w:type="dxa"/>
            <w:tcBorders/>
            <w:tcMar>
              <w:top w:w="50" w:type="dxa"/>
              <w:left w:w="100" w:type="dxa"/>
            </w:tcMar>
            <w:vAlign w:val="center"/>
          </w:tcPr>
          <w:p>
            <w:pPr>
              <w:spacing w:before="0" w:after="0"/>
              <w:ind w:left="135"/>
              <w:jc w:val="left"/>
            </w:pPr>
            <w:hyperlink r:id="rId339">
              <w:r>
                <w:rPr>
                  <w:rFonts w:ascii="Times New Roman" w:hAnsi="Times New Roman"/>
                  <w:b w:val="false"/>
                  <w:i w:val="false"/>
                  <w:color w:val="0000ff"/>
                  <w:sz w:val="22"/>
                  <w:u w:val="single"/>
                </w:rPr>
                <w:t>https://resh.edu.ru/</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08.03.2024 </w:t>
            </w:r>
          </w:p>
        </w:tc>
        <w:tc>
          <w:tcPr>
            <w:tcW w:w="2002" w:type="dxa"/>
            <w:tcBorders/>
            <w:tcMar>
              <w:top w:w="50" w:type="dxa"/>
              <w:left w:w="100" w:type="dxa"/>
            </w:tcMar>
            <w:vAlign w:val="center"/>
          </w:tcPr>
          <w:p>
            <w:pPr>
              <w:spacing w:before="0" w:after="0"/>
              <w:ind w:left="135"/>
              <w:jc w:val="left"/>
            </w:pPr>
            <w:hyperlink r:id="rId340">
              <w:r>
                <w:rPr>
                  <w:rFonts w:ascii="Times New Roman" w:hAnsi="Times New Roman"/>
                  <w:b w:val="false"/>
                  <w:i w:val="false"/>
                  <w:color w:val="0000ff"/>
                  <w:sz w:val="22"/>
                  <w:u w:val="single"/>
                </w:rPr>
                <w:t>http://www.school.edu.ru/</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с разбега внутренней частью подъёма стопы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2002" w:type="dxa"/>
            <w:tcBorders/>
            <w:tcMar>
              <w:top w:w="50" w:type="dxa"/>
              <w:left w:w="100" w:type="dxa"/>
            </w:tcMar>
            <w:vAlign w:val="center"/>
          </w:tcPr>
          <w:p>
            <w:pPr>
              <w:spacing w:before="0" w:after="0"/>
              <w:ind w:left="135"/>
              <w:jc w:val="left"/>
            </w:pPr>
            <w:hyperlink r:id="rId341">
              <w:r>
                <w:rPr>
                  <w:rFonts w:ascii="Times New Roman" w:hAnsi="Times New Roman"/>
                  <w:b w:val="false"/>
                  <w:i w:val="false"/>
                  <w:color w:val="0000ff"/>
                  <w:sz w:val="22"/>
                  <w:u w:val="single"/>
                </w:rPr>
                <w:t>http://www.uchi.ru/</w:t>
              </w:r>
            </w:hyperlink>
          </w:p>
        </w:tc>
      </w:tr>
      <w:tr>
        <w:trPr>
          <w:trHeight w:val="82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мяча внутренней стороной стопы</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2002" w:type="dxa"/>
            <w:tcBorders/>
            <w:tcMar>
              <w:top w:w="50" w:type="dxa"/>
              <w:left w:w="100" w:type="dxa"/>
            </w:tcMar>
            <w:vAlign w:val="center"/>
          </w:tcPr>
          <w:p>
            <w:pPr>
              <w:spacing w:before="0" w:after="0"/>
              <w:ind w:left="135"/>
              <w:jc w:val="left"/>
            </w:pPr>
            <w:hyperlink r:id="rId342">
              <w:r>
                <w:rPr>
                  <w:rFonts w:ascii="Times New Roman" w:hAnsi="Times New Roman"/>
                  <w:b w:val="false"/>
                  <w:i w:val="false"/>
                  <w:color w:val="0000ff"/>
                  <w:sz w:val="22"/>
                  <w:u w:val="single"/>
                </w:rPr>
                <w:t>https://resh.edu.ru/</w:t>
              </w:r>
            </w:hyperlink>
          </w:p>
        </w:tc>
      </w:tr>
      <w:tr>
        <w:trPr>
          <w:trHeight w:val="5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2002" w:type="dxa"/>
            <w:tcBorders/>
            <w:tcMar>
              <w:top w:w="50" w:type="dxa"/>
              <w:left w:w="100" w:type="dxa"/>
            </w:tcMar>
            <w:vAlign w:val="center"/>
          </w:tcPr>
          <w:p>
            <w:pPr>
              <w:spacing w:before="0" w:after="0"/>
              <w:ind w:left="135"/>
              <w:jc w:val="left"/>
            </w:pPr>
            <w:hyperlink r:id="rId343">
              <w:r>
                <w:rPr>
                  <w:rFonts w:ascii="Times New Roman" w:hAnsi="Times New Roman"/>
                  <w:b w:val="false"/>
                  <w:i w:val="false"/>
                  <w:color w:val="0000ff"/>
                  <w:sz w:val="22"/>
                  <w:u w:val="single"/>
                </w:rPr>
                <w:t>http://www.school.edu.ru/</w:t>
              </w:r>
            </w:hyperlink>
          </w:p>
        </w:tc>
      </w:tr>
      <w:tr>
        <w:trPr>
          <w:trHeight w:val="136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2002" w:type="dxa"/>
            <w:tcBorders/>
            <w:tcMar>
              <w:top w:w="50" w:type="dxa"/>
              <w:left w:w="100" w:type="dxa"/>
            </w:tcMar>
            <w:vAlign w:val="center"/>
          </w:tcPr>
          <w:p>
            <w:pPr>
              <w:spacing w:before="0" w:after="0"/>
              <w:ind w:left="135"/>
              <w:jc w:val="left"/>
            </w:pPr>
            <w:hyperlink r:id="rId344">
              <w:r>
                <w:rPr>
                  <w:rFonts w:ascii="Times New Roman" w:hAnsi="Times New Roman"/>
                  <w:b w:val="false"/>
                  <w:i w:val="false"/>
                  <w:color w:val="0000ff"/>
                  <w:sz w:val="22"/>
                  <w:u w:val="single"/>
                </w:rPr>
                <w:t>http://www.uchi.ru/</w:t>
              </w:r>
            </w:hyperlink>
          </w:p>
        </w:tc>
      </w:tr>
      <w:tr>
        <w:trPr>
          <w:trHeight w:val="271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2002" w:type="dxa"/>
            <w:tcBorders/>
            <w:tcMar>
              <w:top w:w="50" w:type="dxa"/>
              <w:left w:w="100" w:type="dxa"/>
            </w:tcMar>
            <w:vAlign w:val="center"/>
          </w:tcPr>
          <w:p>
            <w:pPr>
              <w:spacing w:before="0" w:after="0"/>
              <w:ind w:left="135"/>
              <w:jc w:val="left"/>
            </w:pPr>
            <w:hyperlink r:id="rId345">
              <w:r>
                <w:rPr>
                  <w:rFonts w:ascii="Times New Roman" w:hAnsi="Times New Roman"/>
                  <w:b w:val="false"/>
                  <w:i w:val="false"/>
                  <w:color w:val="0000ff"/>
                  <w:sz w:val="22"/>
                  <w:u w:val="single"/>
                </w:rPr>
                <w:t>http://www.gto.ru/</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2002" w:type="dxa"/>
            <w:tcBorders/>
            <w:tcMar>
              <w:top w:w="50" w:type="dxa"/>
              <w:left w:w="100" w:type="dxa"/>
            </w:tcMar>
            <w:vAlign w:val="center"/>
          </w:tcPr>
          <w:p>
            <w:pPr>
              <w:spacing w:before="0" w:after="0"/>
              <w:ind w:left="135"/>
              <w:jc w:val="left"/>
            </w:pPr>
            <w:hyperlink r:id="rId346">
              <w:r>
                <w:rPr>
                  <w:rFonts w:ascii="Times New Roman" w:hAnsi="Times New Roman"/>
                  <w:b w:val="false"/>
                  <w:i w:val="false"/>
                  <w:color w:val="0000ff"/>
                  <w:sz w:val="22"/>
                  <w:u w:val="single"/>
                </w:rPr>
                <w:t>http://www.gto.ru/</w:t>
              </w:r>
            </w:hyperlink>
          </w:p>
        </w:tc>
      </w:tr>
      <w:tr>
        <w:trPr>
          <w:trHeight w:val="19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 или 2000м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2002" w:type="dxa"/>
            <w:tcBorders/>
            <w:tcMar>
              <w:top w:w="50" w:type="dxa"/>
              <w:left w:w="100" w:type="dxa"/>
            </w:tcMar>
            <w:vAlign w:val="center"/>
          </w:tcPr>
          <w:p>
            <w:pPr>
              <w:spacing w:before="0" w:after="0"/>
              <w:ind w:left="135"/>
              <w:jc w:val="left"/>
            </w:pPr>
            <w:hyperlink r:id="rId347">
              <w:r>
                <w:rPr>
                  <w:rFonts w:ascii="Times New Roman" w:hAnsi="Times New Roman"/>
                  <w:b w:val="false"/>
                  <w:i w:val="false"/>
                  <w:color w:val="0000ff"/>
                  <w:sz w:val="22"/>
                  <w:u w:val="single"/>
                </w:rPr>
                <w:t>http://www.gto.ru/</w:t>
              </w:r>
            </w:hyperlink>
          </w:p>
        </w:tc>
      </w:tr>
      <w:tr>
        <w:trPr>
          <w:trHeight w:val="163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2002" w:type="dxa"/>
            <w:tcBorders/>
            <w:tcMar>
              <w:top w:w="50" w:type="dxa"/>
              <w:left w:w="100" w:type="dxa"/>
            </w:tcMar>
            <w:vAlign w:val="center"/>
          </w:tcPr>
          <w:p>
            <w:pPr>
              <w:spacing w:before="0" w:after="0"/>
              <w:ind w:left="135"/>
              <w:jc w:val="left"/>
            </w:pPr>
            <w:hyperlink r:id="rId348">
              <w:r>
                <w:rPr>
                  <w:rFonts w:ascii="Times New Roman" w:hAnsi="Times New Roman"/>
                  <w:b w:val="false"/>
                  <w:i w:val="false"/>
                  <w:color w:val="0000ff"/>
                  <w:sz w:val="22"/>
                  <w:u w:val="single"/>
                </w:rPr>
                <w:t>http://www.gto.ru/</w:t>
              </w:r>
            </w:hyperlink>
          </w:p>
        </w:tc>
      </w:tr>
      <w:tr>
        <w:trPr>
          <w:trHeight w:val="19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 или 3 км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2002" w:type="dxa"/>
            <w:tcBorders/>
            <w:tcMar>
              <w:top w:w="50" w:type="dxa"/>
              <w:left w:w="100" w:type="dxa"/>
            </w:tcMar>
            <w:vAlign w:val="center"/>
          </w:tcPr>
          <w:p>
            <w:pPr>
              <w:spacing w:before="0" w:after="0"/>
              <w:ind w:left="135"/>
              <w:jc w:val="left"/>
            </w:pPr>
            <w:hyperlink r:id="rId349">
              <w:r>
                <w:rPr>
                  <w:rFonts w:ascii="Times New Roman" w:hAnsi="Times New Roman"/>
                  <w:b w:val="false"/>
                  <w:i w:val="false"/>
                  <w:color w:val="0000ff"/>
                  <w:sz w:val="22"/>
                  <w:u w:val="single"/>
                </w:rPr>
                <w:t>http://www.gto.ru/</w:t>
              </w:r>
            </w:hyperlink>
          </w:p>
        </w:tc>
      </w:tr>
      <w:tr>
        <w:trPr>
          <w:trHeight w:val="3510"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2002" w:type="dxa"/>
            <w:tcBorders/>
            <w:tcMar>
              <w:top w:w="50" w:type="dxa"/>
              <w:left w:w="100" w:type="dxa"/>
            </w:tcMar>
            <w:vAlign w:val="center"/>
          </w:tcPr>
          <w:p>
            <w:pPr>
              <w:spacing w:before="0" w:after="0"/>
              <w:ind w:left="135"/>
              <w:jc w:val="left"/>
            </w:pPr>
            <w:hyperlink r:id="rId350">
              <w:r>
                <w:rPr>
                  <w:rFonts w:ascii="Times New Roman" w:hAnsi="Times New Roman"/>
                  <w:b w:val="false"/>
                  <w:i w:val="false"/>
                  <w:color w:val="0000ff"/>
                  <w:sz w:val="22"/>
                  <w:u w:val="single"/>
                </w:rPr>
                <w:t>http://www.gto.ru/</w:t>
              </w:r>
            </w:hyperlink>
          </w:p>
        </w:tc>
      </w:tr>
      <w:tr>
        <w:trPr>
          <w:trHeight w:val="244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2002" w:type="dxa"/>
            <w:tcBorders/>
            <w:tcMar>
              <w:top w:w="50" w:type="dxa"/>
              <w:left w:w="100" w:type="dxa"/>
            </w:tcMar>
            <w:vAlign w:val="center"/>
          </w:tcPr>
          <w:p>
            <w:pPr>
              <w:spacing w:before="0" w:after="0"/>
              <w:ind w:left="135"/>
              <w:jc w:val="left"/>
            </w:pPr>
            <w:hyperlink r:id="rId351">
              <w:r>
                <w:rPr>
                  <w:rFonts w:ascii="Times New Roman" w:hAnsi="Times New Roman"/>
                  <w:b w:val="false"/>
                  <w:i w:val="false"/>
                  <w:color w:val="0000ff"/>
                  <w:sz w:val="22"/>
                  <w:u w:val="single"/>
                </w:rPr>
                <w:t>http://www.gto.ru/</w:t>
              </w:r>
            </w:hyperlink>
          </w:p>
        </w:tc>
      </w:tr>
      <w:tr>
        <w:trPr>
          <w:trHeight w:val="271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2002" w:type="dxa"/>
            <w:tcBorders/>
            <w:tcMar>
              <w:top w:w="50" w:type="dxa"/>
              <w:left w:w="100" w:type="dxa"/>
            </w:tcMar>
            <w:vAlign w:val="center"/>
          </w:tcPr>
          <w:p>
            <w:pPr>
              <w:spacing w:before="0" w:after="0"/>
              <w:ind w:left="135"/>
              <w:jc w:val="left"/>
            </w:pPr>
            <w:hyperlink r:id="rId352">
              <w:r>
                <w:rPr>
                  <w:rFonts w:ascii="Times New Roman" w:hAnsi="Times New Roman"/>
                  <w:b w:val="false"/>
                  <w:i w:val="false"/>
                  <w:color w:val="0000ff"/>
                  <w:sz w:val="22"/>
                  <w:u w:val="single"/>
                </w:rPr>
                <w:t>http://www.gto.ru/</w:t>
              </w:r>
            </w:hyperlink>
          </w:p>
        </w:tc>
      </w:tr>
      <w:tr>
        <w:trPr>
          <w:trHeight w:val="217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2002" w:type="dxa"/>
            <w:tcBorders/>
            <w:tcMar>
              <w:top w:w="50" w:type="dxa"/>
              <w:left w:w="100" w:type="dxa"/>
            </w:tcMar>
            <w:vAlign w:val="center"/>
          </w:tcPr>
          <w:p>
            <w:pPr>
              <w:spacing w:before="0" w:after="0"/>
              <w:ind w:left="135"/>
              <w:jc w:val="left"/>
            </w:pPr>
            <w:hyperlink r:id="rId353">
              <w:r>
                <w:rPr>
                  <w:rFonts w:ascii="Times New Roman" w:hAnsi="Times New Roman"/>
                  <w:b w:val="false"/>
                  <w:i w:val="false"/>
                  <w:color w:val="0000ff"/>
                  <w:sz w:val="22"/>
                  <w:u w:val="single"/>
                </w:rPr>
                <w:t>http://www.gto.ru/</w:t>
              </w:r>
            </w:hyperlink>
          </w:p>
        </w:tc>
      </w:tr>
      <w:tr>
        <w:trPr>
          <w:trHeight w:val="265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2002" w:type="dxa"/>
            <w:tcBorders/>
            <w:tcMar>
              <w:top w:w="50" w:type="dxa"/>
              <w:left w:w="100" w:type="dxa"/>
            </w:tcMar>
            <w:vAlign w:val="center"/>
          </w:tcPr>
          <w:p>
            <w:pPr>
              <w:spacing w:before="0" w:after="0"/>
              <w:ind w:left="135"/>
              <w:jc w:val="left"/>
            </w:pPr>
            <w:hyperlink r:id="rId354">
              <w:r>
                <w:rPr>
                  <w:rFonts w:ascii="Times New Roman" w:hAnsi="Times New Roman"/>
                  <w:b w:val="false"/>
                  <w:i w:val="false"/>
                  <w:color w:val="0000ff"/>
                  <w:sz w:val="22"/>
                  <w:u w:val="single"/>
                </w:rPr>
                <w:t>http://www.gto.ru/</w:t>
              </w:r>
            </w:hyperlink>
          </w:p>
        </w:tc>
      </w:tr>
      <w:tr>
        <w:trPr>
          <w:trHeight w:val="19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2002" w:type="dxa"/>
            <w:tcBorders/>
            <w:tcMar>
              <w:top w:w="50" w:type="dxa"/>
              <w:left w:w="100" w:type="dxa"/>
            </w:tcMar>
            <w:vAlign w:val="center"/>
          </w:tcPr>
          <w:p>
            <w:pPr>
              <w:spacing w:before="0" w:after="0"/>
              <w:ind w:left="135"/>
              <w:jc w:val="left"/>
            </w:pPr>
            <w:hyperlink r:id="rId355">
              <w:r>
                <w:rPr>
                  <w:rFonts w:ascii="Times New Roman" w:hAnsi="Times New Roman"/>
                  <w:b w:val="false"/>
                  <w:i w:val="false"/>
                  <w:color w:val="0000ff"/>
                  <w:sz w:val="22"/>
                  <w:u w:val="single"/>
                </w:rPr>
                <w:t>http://www.gto.ru/</w:t>
              </w:r>
            </w:hyperlink>
          </w:p>
        </w:tc>
      </w:tr>
      <w:tr>
        <w:trPr>
          <w:trHeight w:val="244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2002" w:type="dxa"/>
            <w:tcBorders/>
            <w:tcMar>
              <w:top w:w="50" w:type="dxa"/>
              <w:left w:w="100" w:type="dxa"/>
            </w:tcMar>
            <w:vAlign w:val="center"/>
          </w:tcPr>
          <w:p>
            <w:pPr>
              <w:spacing w:before="0" w:after="0"/>
              <w:ind w:left="135"/>
              <w:jc w:val="left"/>
            </w:pPr>
            <w:hyperlink r:id="rId356">
              <w:r>
                <w:rPr>
                  <w:rFonts w:ascii="Times New Roman" w:hAnsi="Times New Roman"/>
                  <w:b w:val="false"/>
                  <w:i w:val="false"/>
                  <w:color w:val="0000ff"/>
                  <w:sz w:val="22"/>
                  <w:u w:val="single"/>
                </w:rPr>
                <w:t>http://www.gto.ru/</w:t>
              </w:r>
            </w:hyperlink>
          </w:p>
        </w:tc>
      </w:tr>
      <w:tr>
        <w:trPr>
          <w:trHeight w:val="190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2002" w:type="dxa"/>
            <w:tcBorders/>
            <w:tcMar>
              <w:top w:w="50" w:type="dxa"/>
              <w:left w:w="100" w:type="dxa"/>
            </w:tcMar>
            <w:vAlign w:val="center"/>
          </w:tcPr>
          <w:p>
            <w:pPr>
              <w:spacing w:before="0" w:after="0"/>
              <w:ind w:left="135"/>
              <w:jc w:val="left"/>
            </w:pPr>
            <w:hyperlink r:id="rId357">
              <w:r>
                <w:rPr>
                  <w:rFonts w:ascii="Times New Roman" w:hAnsi="Times New Roman"/>
                  <w:b w:val="false"/>
                  <w:i w:val="false"/>
                  <w:color w:val="0000ff"/>
                  <w:sz w:val="22"/>
                  <w:u w:val="single"/>
                </w:rPr>
                <w:t>http://www.gto.ru/</w:t>
              </w:r>
            </w:hyperlink>
          </w:p>
        </w:tc>
      </w:tr>
      <w:tr>
        <w:trPr>
          <w:trHeight w:val="2445"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сдадим ГТО». (сдача норм ГТО с соблюдением правил и техники выполнения испытаний (тестов) 4-5 ступени</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2002" w:type="dxa"/>
            <w:tcBorders/>
            <w:tcMar>
              <w:top w:w="50" w:type="dxa"/>
              <w:left w:w="100" w:type="dxa"/>
            </w:tcMar>
            <w:vAlign w:val="center"/>
          </w:tcPr>
          <w:p>
            <w:pPr>
              <w:spacing w:before="0" w:after="0"/>
              <w:ind w:left="135"/>
              <w:jc w:val="left"/>
            </w:pPr>
            <w:hyperlink r:id="rId358">
              <w:r>
                <w:rPr>
                  <w:rFonts w:ascii="Times New Roman" w:hAnsi="Times New Roman"/>
                  <w:b w:val="false"/>
                  <w:i w:val="false"/>
                  <w:color w:val="0000ff"/>
                  <w:sz w:val="22"/>
                  <w:u w:val="single"/>
                </w:rPr>
                <w:t>http://www.gto.ru/</w:t>
              </w:r>
            </w:hyperlink>
          </w:p>
        </w:tc>
      </w:tr>
      <w:tr>
        <w:trPr>
          <w:trHeight w:val="300" w:hRule="atLeast"/>
          <w:trHeight w:val="144" w:hRule="atLeast"/>
        </w:trPr>
        <w:tc>
          <w:tcPr>
            <w:tcW w:w="3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Мы сдадим ГТО"</w:t>
            </w:r>
          </w:p>
        </w:tc>
        <w:tc>
          <w:tcPr>
            <w:tcW w:w="8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4"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7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2002" w:type="dxa"/>
            <w:tcBorders/>
            <w:tcMar>
              <w:top w:w="50" w:type="dxa"/>
              <w:left w:w="100" w:type="dxa"/>
            </w:tcMar>
            <w:vAlign w:val="center"/>
          </w:tcPr>
          <w:p>
            <w:pPr>
              <w:spacing w:before="0" w:after="0"/>
              <w:ind w:left="135"/>
              <w:jc w:val="left"/>
            </w:pPr>
            <w:hyperlink r:id="rId359">
              <w:r>
                <w:rPr>
                  <w:rFonts w:ascii="Times New Roman" w:hAnsi="Times New Roman"/>
                  <w:b w:val="false"/>
                  <w:i w:val="false"/>
                  <w:color w:val="0000ff"/>
                  <w:sz w:val="22"/>
                  <w:u w:val="single"/>
                </w:rPr>
                <w:t>http://www.gto.ru/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Здоровье и здоровый образ жизни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57" w:type="dxa"/>
            <w:tcBorders/>
            <w:tcMar>
              <w:top w:w="50" w:type="dxa"/>
              <w:left w:w="100" w:type="dxa"/>
            </w:tcMar>
            <w:vAlign w:val="center"/>
          </w:tcPr>
          <w:p>
            <w:pPr>
              <w:spacing w:before="0" w:after="0"/>
              <w:ind w:left="135"/>
              <w:jc w:val="left"/>
            </w:pPr>
            <w:hyperlink r:id="rId360">
              <w:r>
                <w:rPr>
                  <w:rFonts w:ascii="Times New Roman" w:hAnsi="Times New Roman"/>
                  <w:b w:val="false"/>
                  <w:i w:val="false"/>
                  <w:color w:val="0000ff"/>
                  <w:sz w:val="22"/>
                  <w:u w:val="single"/>
                </w:rPr>
                <w:t>http://www.school.edu.ru/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Туристские походы как форма активного отдыха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57" w:type="dxa"/>
            <w:tcBorders/>
            <w:tcMar>
              <w:top w:w="50" w:type="dxa"/>
              <w:left w:w="100" w:type="dxa"/>
            </w:tcMar>
            <w:vAlign w:val="center"/>
          </w:tcPr>
          <w:p>
            <w:pPr>
              <w:spacing w:before="0" w:after="0"/>
              <w:ind w:left="135"/>
              <w:jc w:val="left"/>
            </w:pPr>
            <w:hyperlink r:id="rId361">
              <w:r>
                <w:rPr>
                  <w:rFonts w:ascii="Times New Roman" w:hAnsi="Times New Roman"/>
                  <w:b w:val="false"/>
                  <w:i w:val="false"/>
                  <w:color w:val="0000ff"/>
                  <w:sz w:val="22"/>
                  <w:u w:val="single"/>
                </w:rPr>
                <w:t>http://www.uchi.ru/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Профессионально-прикладная физическая культура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57" w:type="dxa"/>
            <w:tcBorders/>
            <w:tcMar>
              <w:top w:w="50" w:type="dxa"/>
              <w:left w:w="100" w:type="dxa"/>
            </w:tcMar>
            <w:vAlign w:val="center"/>
          </w:tcPr>
          <w:p>
            <w:pPr>
              <w:spacing w:before="0" w:after="0"/>
              <w:ind w:left="135"/>
              <w:jc w:val="left"/>
            </w:pPr>
            <w:hyperlink r:id="rId362">
              <w:r>
                <w:rPr>
                  <w:rFonts w:ascii="Times New Roman" w:hAnsi="Times New Roman"/>
                  <w:b w:val="false"/>
                  <w:i w:val="false"/>
                  <w:color w:val="0000ff"/>
                  <w:sz w:val="22"/>
                  <w:u w:val="single"/>
                </w:rPr>
                <w:t>http://www.school.edu.ru/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Восстановительный массаж</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57" w:type="dxa"/>
            <w:tcBorders/>
            <w:tcMar>
              <w:top w:w="50" w:type="dxa"/>
              <w:left w:w="100" w:type="dxa"/>
            </w:tcMar>
            <w:vAlign w:val="center"/>
          </w:tcPr>
          <w:p>
            <w:pPr>
              <w:spacing w:before="0" w:after="0"/>
              <w:ind w:left="135"/>
              <w:jc w:val="left"/>
            </w:pPr>
            <w:hyperlink r:id="rId363">
              <w:r>
                <w:rPr>
                  <w:rFonts w:ascii="Times New Roman" w:hAnsi="Times New Roman"/>
                  <w:b w:val="false"/>
                  <w:i w:val="false"/>
                  <w:color w:val="0000ff"/>
                  <w:sz w:val="22"/>
                  <w:u w:val="single"/>
                </w:rPr>
                <w:t>https://resh.edu.ru/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Восстановительный массаж</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57" w:type="dxa"/>
            <w:tcBorders/>
            <w:tcMar>
              <w:top w:w="50" w:type="dxa"/>
              <w:left w:w="100" w:type="dxa"/>
            </w:tcMar>
            <w:vAlign w:val="center"/>
          </w:tcPr>
          <w:p>
            <w:pPr>
              <w:spacing w:before="0" w:after="0"/>
              <w:ind w:left="135"/>
              <w:jc w:val="left"/>
            </w:pPr>
            <w:hyperlink r:id="rId364">
              <w:r>
                <w:rPr>
                  <w:rFonts w:ascii="Times New Roman" w:hAnsi="Times New Roman"/>
                  <w:b w:val="false"/>
                  <w:i w:val="false"/>
                  <w:color w:val="0000ff"/>
                  <w:sz w:val="22"/>
                  <w:u w:val="single"/>
                </w:rPr>
                <w:t>http://www.uchi.ru/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Банные процедуры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57" w:type="dxa"/>
            <w:tcBorders/>
            <w:tcMar>
              <w:top w:w="50" w:type="dxa"/>
              <w:left w:w="100" w:type="dxa"/>
            </w:tcMar>
            <w:vAlign w:val="center"/>
          </w:tcPr>
          <w:p>
            <w:pPr>
              <w:spacing w:before="0" w:after="0"/>
              <w:ind w:left="135"/>
              <w:jc w:val="left"/>
            </w:pPr>
            <w:hyperlink r:id="rId365">
              <w:r>
                <w:rPr>
                  <w:rFonts w:ascii="Times New Roman" w:hAnsi="Times New Roman"/>
                  <w:b w:val="false"/>
                  <w:i w:val="false"/>
                  <w:color w:val="0000ff"/>
                  <w:sz w:val="22"/>
                  <w:u w:val="single"/>
                </w:rPr>
                <w:t>http://www.school.edu.ru/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функциональных резервов организма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57" w:type="dxa"/>
            <w:tcBorders/>
            <w:tcMar>
              <w:top w:w="50" w:type="dxa"/>
              <w:left w:w="100" w:type="dxa"/>
            </w:tcMar>
            <w:vAlign w:val="center"/>
          </w:tcPr>
          <w:p>
            <w:pPr>
              <w:spacing w:before="0" w:after="0"/>
              <w:ind w:left="135"/>
              <w:jc w:val="left"/>
            </w:pPr>
            <w:hyperlink r:id="rId366">
              <w:r>
                <w:rPr>
                  <w:rFonts w:ascii="Times New Roman" w:hAnsi="Times New Roman"/>
                  <w:b w:val="false"/>
                  <w:i w:val="false"/>
                  <w:color w:val="0000ff"/>
                  <w:sz w:val="22"/>
                  <w:u w:val="single"/>
                </w:rPr>
                <w:t>https://resh.edu.ru/</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во время самостоятельных занятий физическими упражнениями и активного отдыха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57" w:type="dxa"/>
            <w:tcBorders/>
            <w:tcMar>
              <w:top w:w="50" w:type="dxa"/>
              <w:left w:w="100" w:type="dxa"/>
            </w:tcMar>
            <w:vAlign w:val="center"/>
          </w:tcPr>
          <w:p>
            <w:pPr>
              <w:spacing w:before="0" w:after="0"/>
              <w:ind w:left="135"/>
              <w:jc w:val="left"/>
            </w:pPr>
            <w:hyperlink r:id="rId367">
              <w:r>
                <w:rPr>
                  <w:rFonts w:ascii="Times New Roman" w:hAnsi="Times New Roman"/>
                  <w:b w:val="false"/>
                  <w:i w:val="false"/>
                  <w:color w:val="0000ff"/>
                  <w:sz w:val="22"/>
                  <w:u w:val="single"/>
                </w:rPr>
                <w:t>http://www.uchi.ru/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Занятия физической культурой и режим питания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57" w:type="dxa"/>
            <w:tcBorders/>
            <w:tcMar>
              <w:top w:w="50" w:type="dxa"/>
              <w:left w:w="100" w:type="dxa"/>
            </w:tcMar>
            <w:vAlign w:val="center"/>
          </w:tcPr>
          <w:p>
            <w:pPr>
              <w:spacing w:before="0" w:after="0"/>
              <w:ind w:left="135"/>
              <w:jc w:val="left"/>
            </w:pPr>
            <w:hyperlink r:id="rId368">
              <w:r>
                <w:rPr>
                  <w:rFonts w:ascii="Times New Roman" w:hAnsi="Times New Roman"/>
                  <w:b w:val="false"/>
                  <w:i w:val="false"/>
                  <w:color w:val="0000ff"/>
                  <w:sz w:val="22"/>
                  <w:u w:val="single"/>
                </w:rPr>
                <w:t>https://resh.edu.ru/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снижения избыточной массы тела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57" w:type="dxa"/>
            <w:tcBorders/>
            <w:tcMar>
              <w:top w:w="50" w:type="dxa"/>
              <w:left w:w="100" w:type="dxa"/>
            </w:tcMar>
            <w:vAlign w:val="center"/>
          </w:tcPr>
          <w:p>
            <w:pPr>
              <w:spacing w:before="0" w:after="0"/>
              <w:ind w:left="135"/>
              <w:jc w:val="left"/>
            </w:pPr>
            <w:hyperlink r:id="rId369">
              <w:r>
                <w:rPr>
                  <w:rFonts w:ascii="Times New Roman" w:hAnsi="Times New Roman"/>
                  <w:b w:val="false"/>
                  <w:i w:val="false"/>
                  <w:color w:val="0000ff"/>
                  <w:sz w:val="22"/>
                  <w:u w:val="single"/>
                </w:rPr>
                <w:t>https://resh.edu.ru/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в режиме двигательной активности обучающихся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57" w:type="dxa"/>
            <w:tcBorders/>
            <w:tcMar>
              <w:top w:w="50" w:type="dxa"/>
              <w:left w:w="100" w:type="dxa"/>
            </w:tcMar>
            <w:vAlign w:val="center"/>
          </w:tcPr>
          <w:p>
            <w:pPr>
              <w:spacing w:before="0" w:after="0"/>
              <w:ind w:left="135"/>
              <w:jc w:val="left"/>
            </w:pPr>
            <w:hyperlink r:id="rId370">
              <w:r>
                <w:rPr>
                  <w:rFonts w:ascii="Times New Roman" w:hAnsi="Times New Roman"/>
                  <w:b w:val="false"/>
                  <w:i w:val="false"/>
                  <w:color w:val="0000ff"/>
                  <w:sz w:val="22"/>
                  <w:u w:val="single"/>
                </w:rPr>
                <w:t>http://www.school.edu.ru/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Длинный кувырок с разбега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57" w:type="dxa"/>
            <w:tcBorders/>
            <w:tcMar>
              <w:top w:w="50" w:type="dxa"/>
              <w:left w:w="100" w:type="dxa"/>
            </w:tcMar>
            <w:vAlign w:val="center"/>
          </w:tcPr>
          <w:p>
            <w:pPr>
              <w:spacing w:before="0" w:after="0"/>
              <w:ind w:left="135"/>
              <w:jc w:val="left"/>
            </w:pPr>
            <w:hyperlink r:id="rId371">
              <w:r>
                <w:rPr>
                  <w:rFonts w:ascii="Times New Roman" w:hAnsi="Times New Roman"/>
                  <w:b w:val="false"/>
                  <w:i w:val="false"/>
                  <w:color w:val="0000ff"/>
                  <w:sz w:val="22"/>
                  <w:u w:val="single"/>
                </w:rPr>
                <w:t>https://resh.edu.ru/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в упор</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57" w:type="dxa"/>
            <w:tcBorders/>
            <w:tcMar>
              <w:top w:w="50" w:type="dxa"/>
              <w:left w:w="100" w:type="dxa"/>
            </w:tcMar>
            <w:vAlign w:val="center"/>
          </w:tcPr>
          <w:p>
            <w:pPr>
              <w:spacing w:before="0" w:after="0"/>
              <w:ind w:left="135"/>
              <w:jc w:val="left"/>
            </w:pPr>
            <w:hyperlink r:id="rId372">
              <w:r>
                <w:rPr>
                  <w:rFonts w:ascii="Times New Roman" w:hAnsi="Times New Roman"/>
                  <w:b w:val="false"/>
                  <w:i w:val="false"/>
                  <w:color w:val="0000ff"/>
                  <w:sz w:val="22"/>
                  <w:u w:val="single"/>
                </w:rPr>
                <w:t>http://www.uchi.ru/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высокой перекладине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57" w:type="dxa"/>
            <w:tcBorders/>
            <w:tcMar>
              <w:top w:w="50" w:type="dxa"/>
              <w:left w:w="100" w:type="dxa"/>
            </w:tcMar>
            <w:vAlign w:val="center"/>
          </w:tcPr>
          <w:p>
            <w:pPr>
              <w:spacing w:before="0" w:after="0"/>
              <w:ind w:left="135"/>
              <w:jc w:val="left"/>
            </w:pPr>
            <w:hyperlink r:id="rId373">
              <w:r>
                <w:rPr>
                  <w:rFonts w:ascii="Times New Roman" w:hAnsi="Times New Roman"/>
                  <w:b w:val="false"/>
                  <w:i w:val="false"/>
                  <w:color w:val="0000ff"/>
                  <w:sz w:val="22"/>
                  <w:u w:val="single"/>
                </w:rPr>
                <w:t>https://resh.edu.ru/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высокой перекладине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57" w:type="dxa"/>
            <w:tcBorders/>
            <w:tcMar>
              <w:top w:w="50" w:type="dxa"/>
              <w:left w:w="100" w:type="dxa"/>
            </w:tcMar>
            <w:vAlign w:val="center"/>
          </w:tcPr>
          <w:p>
            <w:pPr>
              <w:spacing w:before="0" w:after="0"/>
              <w:ind w:left="135"/>
              <w:jc w:val="left"/>
            </w:pPr>
            <w:hyperlink r:id="rId374">
              <w:r>
                <w:rPr>
                  <w:rFonts w:ascii="Times New Roman" w:hAnsi="Times New Roman"/>
                  <w:b w:val="false"/>
                  <w:i w:val="false"/>
                  <w:color w:val="0000ff"/>
                  <w:sz w:val="22"/>
                  <w:u w:val="single"/>
                </w:rPr>
                <w:t>http://www.school.edu.ru/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57" w:type="dxa"/>
            <w:tcBorders/>
            <w:tcMar>
              <w:top w:w="50" w:type="dxa"/>
              <w:left w:w="100" w:type="dxa"/>
            </w:tcMar>
            <w:vAlign w:val="center"/>
          </w:tcPr>
          <w:p>
            <w:pPr>
              <w:spacing w:before="0" w:after="0"/>
              <w:ind w:left="135"/>
              <w:jc w:val="left"/>
            </w:pPr>
            <w:hyperlink r:id="rId375">
              <w:r>
                <w:rPr>
                  <w:rFonts w:ascii="Times New Roman" w:hAnsi="Times New Roman"/>
                  <w:b w:val="false"/>
                  <w:i w:val="false"/>
                  <w:color w:val="0000ff"/>
                  <w:sz w:val="22"/>
                  <w:u w:val="single"/>
                </w:rPr>
                <w:t>https://resh.edu.ru/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57" w:type="dxa"/>
            <w:tcBorders/>
            <w:tcMar>
              <w:top w:w="50" w:type="dxa"/>
              <w:left w:w="100" w:type="dxa"/>
            </w:tcMar>
            <w:vAlign w:val="center"/>
          </w:tcPr>
          <w:p>
            <w:pPr>
              <w:spacing w:before="0" w:after="0"/>
              <w:ind w:left="135"/>
              <w:jc w:val="left"/>
            </w:pPr>
            <w:hyperlink r:id="rId376">
              <w:r>
                <w:rPr>
                  <w:rFonts w:ascii="Times New Roman" w:hAnsi="Times New Roman"/>
                  <w:b w:val="false"/>
                  <w:i w:val="false"/>
                  <w:color w:val="0000ff"/>
                  <w:sz w:val="22"/>
                  <w:u w:val="single"/>
                </w:rPr>
                <w:t>http://www.uchi.ru/</w:t>
              </w:r>
            </w:hyperlink>
          </w:p>
        </w:tc>
      </w:tr>
      <w:tr>
        <w:trPr>
          <w:trHeight w:val="7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черлидинга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57" w:type="dxa"/>
            <w:tcBorders/>
            <w:tcMar>
              <w:top w:w="50" w:type="dxa"/>
              <w:left w:w="100" w:type="dxa"/>
            </w:tcMar>
            <w:vAlign w:val="center"/>
          </w:tcPr>
          <w:p>
            <w:pPr>
              <w:spacing w:before="0" w:after="0"/>
              <w:ind w:left="135"/>
              <w:jc w:val="left"/>
            </w:pPr>
            <w:hyperlink r:id="rId377">
              <w:r>
                <w:rPr>
                  <w:rFonts w:ascii="Times New Roman" w:hAnsi="Times New Roman"/>
                  <w:b w:val="false"/>
                  <w:i w:val="false"/>
                  <w:color w:val="0000ff"/>
                  <w:sz w:val="22"/>
                  <w:u w:val="single"/>
                </w:rPr>
                <w:t>http://www.school.edu.ru/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57" w:type="dxa"/>
            <w:tcBorders/>
            <w:tcMar>
              <w:top w:w="50" w:type="dxa"/>
              <w:left w:w="100" w:type="dxa"/>
            </w:tcMar>
            <w:vAlign w:val="center"/>
          </w:tcPr>
          <w:p>
            <w:pPr>
              <w:spacing w:before="0" w:after="0"/>
              <w:ind w:left="135"/>
              <w:jc w:val="left"/>
            </w:pPr>
            <w:hyperlink r:id="rId378">
              <w:r>
                <w:rPr>
                  <w:rFonts w:ascii="Times New Roman" w:hAnsi="Times New Roman"/>
                  <w:b w:val="false"/>
                  <w:i w:val="false"/>
                  <w:color w:val="0000ff"/>
                  <w:sz w:val="22"/>
                  <w:u w:val="single"/>
                </w:rPr>
                <w:t>https://resh.edu.ru/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57" w:type="dxa"/>
            <w:tcBorders/>
            <w:tcMar>
              <w:top w:w="50" w:type="dxa"/>
              <w:left w:w="100" w:type="dxa"/>
            </w:tcMar>
            <w:vAlign w:val="center"/>
          </w:tcPr>
          <w:p>
            <w:pPr>
              <w:spacing w:before="0" w:after="0"/>
              <w:ind w:left="135"/>
              <w:jc w:val="left"/>
            </w:pPr>
            <w:hyperlink r:id="rId379">
              <w:r>
                <w:rPr>
                  <w:rFonts w:ascii="Times New Roman" w:hAnsi="Times New Roman"/>
                  <w:b w:val="false"/>
                  <w:i w:val="false"/>
                  <w:color w:val="0000ff"/>
                  <w:sz w:val="22"/>
                  <w:u w:val="single"/>
                </w:rPr>
                <w:t>https://resh.edu.ru/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57" w:type="dxa"/>
            <w:tcBorders/>
            <w:tcMar>
              <w:top w:w="50" w:type="dxa"/>
              <w:left w:w="100" w:type="dxa"/>
            </w:tcMar>
            <w:vAlign w:val="center"/>
          </w:tcPr>
          <w:p>
            <w:pPr>
              <w:spacing w:before="0" w:after="0"/>
              <w:ind w:left="135"/>
              <w:jc w:val="left"/>
            </w:pPr>
            <w:hyperlink r:id="rId380">
              <w:r>
                <w:rPr>
                  <w:rFonts w:ascii="Times New Roman" w:hAnsi="Times New Roman"/>
                  <w:b w:val="false"/>
                  <w:i w:val="false"/>
                  <w:color w:val="0000ff"/>
                  <w:sz w:val="22"/>
                  <w:u w:val="single"/>
                </w:rPr>
                <w:t>https://resh.edu.ru/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57" w:type="dxa"/>
            <w:tcBorders/>
            <w:tcMar>
              <w:top w:w="50" w:type="dxa"/>
              <w:left w:w="100" w:type="dxa"/>
            </w:tcMar>
            <w:vAlign w:val="center"/>
          </w:tcPr>
          <w:p>
            <w:pPr>
              <w:spacing w:before="0" w:after="0"/>
              <w:ind w:left="135"/>
              <w:jc w:val="left"/>
            </w:pPr>
            <w:hyperlink r:id="rId381">
              <w:r>
                <w:rPr>
                  <w:rFonts w:ascii="Times New Roman" w:hAnsi="Times New Roman"/>
                  <w:b w:val="false"/>
                  <w:i w:val="false"/>
                  <w:color w:val="0000ff"/>
                  <w:sz w:val="22"/>
                  <w:u w:val="single"/>
                </w:rPr>
                <w:t>https://resh.edu.ru/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«прогнувшись»</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57" w:type="dxa"/>
            <w:tcBorders/>
            <w:tcMar>
              <w:top w:w="50" w:type="dxa"/>
              <w:left w:w="100" w:type="dxa"/>
            </w:tcMar>
            <w:vAlign w:val="center"/>
          </w:tcPr>
          <w:p>
            <w:pPr>
              <w:spacing w:before="0" w:after="0"/>
              <w:ind w:left="135"/>
              <w:jc w:val="left"/>
            </w:pPr>
            <w:hyperlink r:id="rId382">
              <w:r>
                <w:rPr>
                  <w:rFonts w:ascii="Times New Roman" w:hAnsi="Times New Roman"/>
                  <w:b w:val="false"/>
                  <w:i w:val="false"/>
                  <w:color w:val="0000ff"/>
                  <w:sz w:val="22"/>
                  <w:u w:val="single"/>
                </w:rPr>
                <w:t>http://www.school.edu.ru/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«согнув ноги»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57" w:type="dxa"/>
            <w:tcBorders/>
            <w:tcMar>
              <w:top w:w="50" w:type="dxa"/>
              <w:left w:w="100" w:type="dxa"/>
            </w:tcMar>
            <w:vAlign w:val="center"/>
          </w:tcPr>
          <w:p>
            <w:pPr>
              <w:spacing w:before="0" w:after="0"/>
              <w:ind w:left="135"/>
              <w:jc w:val="left"/>
            </w:pPr>
            <w:hyperlink r:id="rId383">
              <w:r>
                <w:rPr>
                  <w:rFonts w:ascii="Times New Roman" w:hAnsi="Times New Roman"/>
                  <w:b w:val="false"/>
                  <w:i w:val="false"/>
                  <w:color w:val="0000ff"/>
                  <w:sz w:val="22"/>
                  <w:u w:val="single"/>
                </w:rPr>
                <w:t>https://resh.edu.ru/</w:t>
              </w:r>
            </w:hyperlink>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высоту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57" w:type="dxa"/>
            <w:tcBorders/>
            <w:tcMar>
              <w:top w:w="50" w:type="dxa"/>
              <w:left w:w="100" w:type="dxa"/>
            </w:tcMar>
            <w:vAlign w:val="center"/>
          </w:tcPr>
          <w:p>
            <w:pPr>
              <w:spacing w:before="0" w:after="0"/>
              <w:ind w:left="135"/>
              <w:jc w:val="left"/>
            </w:pPr>
            <w:hyperlink r:id="rId384">
              <w:r>
                <w:rPr>
                  <w:rFonts w:ascii="Times New Roman" w:hAnsi="Times New Roman"/>
                  <w:b w:val="false"/>
                  <w:i w:val="false"/>
                  <w:color w:val="0000ff"/>
                  <w:sz w:val="22"/>
                  <w:u w:val="single"/>
                </w:rPr>
                <w:t>http://www.uchi.ru/</w:t>
              </w:r>
            </w:hyperlink>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высоту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57" w:type="dxa"/>
            <w:tcBorders/>
            <w:tcMar>
              <w:top w:w="50" w:type="dxa"/>
              <w:left w:w="100" w:type="dxa"/>
            </w:tcMar>
            <w:vAlign w:val="center"/>
          </w:tcPr>
          <w:p>
            <w:pPr>
              <w:spacing w:before="0" w:after="0"/>
              <w:ind w:left="135"/>
              <w:jc w:val="left"/>
            </w:pPr>
            <w:hyperlink r:id="rId385">
              <w:r>
                <w:rPr>
                  <w:rFonts w:ascii="Times New Roman" w:hAnsi="Times New Roman"/>
                  <w:b w:val="false"/>
                  <w:i w:val="false"/>
                  <w:color w:val="0000ff"/>
                  <w:sz w:val="22"/>
                  <w:u w:val="single"/>
                </w:rPr>
                <w:t>https://resh.edu.ru/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спортивного снаряда с разбега на дальность</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57" w:type="dxa"/>
            <w:tcBorders/>
            <w:tcMar>
              <w:top w:w="50" w:type="dxa"/>
              <w:left w:w="100" w:type="dxa"/>
            </w:tcMar>
            <w:vAlign w:val="center"/>
          </w:tcPr>
          <w:p>
            <w:pPr>
              <w:spacing w:before="0" w:after="0"/>
              <w:ind w:left="135"/>
              <w:jc w:val="left"/>
            </w:pPr>
            <w:hyperlink r:id="rId386">
              <w:r>
                <w:rPr>
                  <w:rFonts w:ascii="Times New Roman" w:hAnsi="Times New Roman"/>
                  <w:b w:val="false"/>
                  <w:i w:val="false"/>
                  <w:color w:val="0000ff"/>
                  <w:sz w:val="22"/>
                  <w:u w:val="single"/>
                </w:rPr>
                <w:t>http://www.school.edu.ru/</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спортивного снаряда с разбега на дальность</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57" w:type="dxa"/>
            <w:tcBorders/>
            <w:tcMar>
              <w:top w:w="50" w:type="dxa"/>
              <w:left w:w="100" w:type="dxa"/>
            </w:tcMar>
            <w:vAlign w:val="center"/>
          </w:tcPr>
          <w:p>
            <w:pPr>
              <w:spacing w:before="0" w:after="0"/>
              <w:ind w:left="135"/>
              <w:jc w:val="left"/>
            </w:pPr>
            <w:hyperlink r:id="rId387">
              <w:r>
                <w:rPr>
                  <w:rFonts w:ascii="Times New Roman" w:hAnsi="Times New Roman"/>
                  <w:b w:val="false"/>
                  <w:i w:val="false"/>
                  <w:color w:val="0000ff"/>
                  <w:sz w:val="22"/>
                  <w:u w:val="single"/>
                </w:rPr>
                <w:t>https://resh.edu.ru/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попеременным двухшажным ходом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57" w:type="dxa"/>
            <w:tcBorders/>
            <w:tcMar>
              <w:top w:w="50" w:type="dxa"/>
              <w:left w:w="100" w:type="dxa"/>
            </w:tcMar>
            <w:vAlign w:val="center"/>
          </w:tcPr>
          <w:p>
            <w:pPr>
              <w:spacing w:before="0" w:after="0"/>
              <w:ind w:left="135"/>
              <w:jc w:val="left"/>
            </w:pPr>
            <w:hyperlink r:id="rId388">
              <w:r>
                <w:rPr>
                  <w:rFonts w:ascii="Times New Roman" w:hAnsi="Times New Roman"/>
                  <w:b w:val="false"/>
                  <w:i w:val="false"/>
                  <w:color w:val="0000ff"/>
                  <w:sz w:val="22"/>
                  <w:u w:val="single"/>
                </w:rPr>
                <w:t>http://www.uchi.ru/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попеременным двухшажным ходом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57" w:type="dxa"/>
            <w:tcBorders/>
            <w:tcMar>
              <w:top w:w="50" w:type="dxa"/>
              <w:left w:w="100" w:type="dxa"/>
            </w:tcMar>
            <w:vAlign w:val="center"/>
          </w:tcPr>
          <w:p>
            <w:pPr>
              <w:spacing w:before="0" w:after="0"/>
              <w:ind w:left="135"/>
              <w:jc w:val="left"/>
            </w:pPr>
            <w:hyperlink r:id="rId389">
              <w:r>
                <w:rPr>
                  <w:rFonts w:ascii="Times New Roman" w:hAnsi="Times New Roman"/>
                  <w:b w:val="false"/>
                  <w:i w:val="false"/>
                  <w:color w:val="0000ff"/>
                  <w:sz w:val="22"/>
                  <w:u w:val="single"/>
                </w:rPr>
                <w:t>https://resh.edu.ru/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57" w:type="dxa"/>
            <w:tcBorders/>
            <w:tcMar>
              <w:top w:w="50" w:type="dxa"/>
              <w:left w:w="100" w:type="dxa"/>
            </w:tcMar>
            <w:vAlign w:val="center"/>
          </w:tcPr>
          <w:p>
            <w:pPr>
              <w:spacing w:before="0" w:after="0"/>
              <w:ind w:left="135"/>
              <w:jc w:val="left"/>
            </w:pPr>
            <w:hyperlink r:id="rId390">
              <w:r>
                <w:rPr>
                  <w:rFonts w:ascii="Times New Roman" w:hAnsi="Times New Roman"/>
                  <w:b w:val="false"/>
                  <w:i w:val="false"/>
                  <w:color w:val="0000ff"/>
                  <w:sz w:val="22"/>
                  <w:u w:val="single"/>
                </w:rPr>
                <w:t>http://www.uchi.ru/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57" w:type="dxa"/>
            <w:tcBorders/>
            <w:tcMar>
              <w:top w:w="50" w:type="dxa"/>
              <w:left w:w="100" w:type="dxa"/>
            </w:tcMar>
            <w:vAlign w:val="center"/>
          </w:tcPr>
          <w:p>
            <w:pPr>
              <w:spacing w:before="0" w:after="0"/>
              <w:ind w:left="135"/>
              <w:jc w:val="left"/>
            </w:pPr>
            <w:hyperlink r:id="rId391">
              <w:r>
                <w:rPr>
                  <w:rFonts w:ascii="Times New Roman" w:hAnsi="Times New Roman"/>
                  <w:b w:val="false"/>
                  <w:i w:val="false"/>
                  <w:color w:val="0000ff"/>
                  <w:sz w:val="22"/>
                  <w:u w:val="single"/>
                </w:rPr>
                <w:t>http://www.school.edu.ru/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перехода с одного лыжного хода на другой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перехода с одного лыжного хода на другой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57" w:type="dxa"/>
            <w:tcBorders/>
            <w:tcMar>
              <w:top w:w="50" w:type="dxa"/>
              <w:left w:w="100" w:type="dxa"/>
            </w:tcMar>
            <w:vAlign w:val="center"/>
          </w:tcPr>
          <w:p>
            <w:pPr>
              <w:spacing w:before="0" w:after="0"/>
              <w:ind w:left="135"/>
              <w:jc w:val="left"/>
            </w:pPr>
            <w:hyperlink r:id="rId392">
              <w:r>
                <w:rPr>
                  <w:rFonts w:ascii="Times New Roman" w:hAnsi="Times New Roman"/>
                  <w:b w:val="false"/>
                  <w:i w:val="false"/>
                  <w:color w:val="0000ff"/>
                  <w:sz w:val="22"/>
                  <w:u w:val="single"/>
                </w:rPr>
                <w:t>http://www.school.edu.ru/</w:t>
              </w:r>
            </w:hyperlink>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57" w:type="dxa"/>
            <w:tcBorders/>
            <w:tcMar>
              <w:top w:w="50" w:type="dxa"/>
              <w:left w:w="100" w:type="dxa"/>
            </w:tcMar>
            <w:vAlign w:val="center"/>
          </w:tcPr>
          <w:p>
            <w:pPr>
              <w:spacing w:before="0" w:after="0"/>
              <w:ind w:left="135"/>
              <w:jc w:val="left"/>
            </w:pPr>
            <w:hyperlink r:id="rId393">
              <w:r>
                <w:rPr>
                  <w:rFonts w:ascii="Times New Roman" w:hAnsi="Times New Roman"/>
                  <w:b w:val="false"/>
                  <w:i w:val="false"/>
                  <w:color w:val="0000ff"/>
                  <w:sz w:val="22"/>
                  <w:u w:val="single"/>
                </w:rPr>
                <w:t>https://resh.edu.ru/</w:t>
              </w:r>
            </w:hyperlink>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57" w:type="dxa"/>
            <w:tcBorders/>
            <w:tcMar>
              <w:top w:w="50" w:type="dxa"/>
              <w:left w:w="100" w:type="dxa"/>
            </w:tcMar>
            <w:vAlign w:val="center"/>
          </w:tcPr>
          <w:p>
            <w:pPr>
              <w:spacing w:before="0" w:after="0"/>
              <w:ind w:left="135"/>
              <w:jc w:val="left"/>
            </w:pPr>
            <w:hyperlink r:id="rId394">
              <w:r>
                <w:rPr>
                  <w:rFonts w:ascii="Times New Roman" w:hAnsi="Times New Roman"/>
                  <w:b w:val="false"/>
                  <w:i w:val="false"/>
                  <w:color w:val="0000ff"/>
                  <w:sz w:val="22"/>
                  <w:u w:val="single"/>
                </w:rPr>
                <w:t>http://www.uchi.ru/</w:t>
              </w:r>
            </w:hyperlink>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57" w:type="dxa"/>
            <w:tcBorders/>
            <w:tcMar>
              <w:top w:w="50" w:type="dxa"/>
              <w:left w:w="100" w:type="dxa"/>
            </w:tcMar>
            <w:vAlign w:val="center"/>
          </w:tcPr>
          <w:p>
            <w:pPr>
              <w:spacing w:before="0" w:after="0"/>
              <w:ind w:left="135"/>
              <w:jc w:val="left"/>
            </w:pPr>
            <w:hyperlink r:id="rId395">
              <w:r>
                <w:rPr>
                  <w:rFonts w:ascii="Times New Roman" w:hAnsi="Times New Roman"/>
                  <w:b w:val="false"/>
                  <w:i w:val="false"/>
                  <w:color w:val="0000ff"/>
                  <w:sz w:val="22"/>
                  <w:u w:val="single"/>
                </w:rPr>
                <w:t>https://resh.edu.ru/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57" w:type="dxa"/>
            <w:tcBorders/>
            <w:tcMar>
              <w:top w:w="50" w:type="dxa"/>
              <w:left w:w="100" w:type="dxa"/>
            </w:tcMar>
            <w:vAlign w:val="center"/>
          </w:tcPr>
          <w:p>
            <w:pPr>
              <w:spacing w:before="0" w:after="0"/>
              <w:ind w:left="135"/>
              <w:jc w:val="left"/>
            </w:pPr>
            <w:hyperlink r:id="rId396">
              <w:r>
                <w:rPr>
                  <w:rFonts w:ascii="Times New Roman" w:hAnsi="Times New Roman"/>
                  <w:b w:val="false"/>
                  <w:i w:val="false"/>
                  <w:color w:val="0000ff"/>
                  <w:sz w:val="22"/>
                  <w:u w:val="single"/>
                </w:rPr>
                <w:t>http://www.school.edu.ru/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57" w:type="dxa"/>
            <w:tcBorders/>
            <w:tcMar>
              <w:top w:w="50" w:type="dxa"/>
              <w:left w:w="100" w:type="dxa"/>
            </w:tcMar>
            <w:vAlign w:val="center"/>
          </w:tcPr>
          <w:p>
            <w:pPr>
              <w:spacing w:before="0" w:after="0"/>
              <w:ind w:left="135"/>
              <w:jc w:val="left"/>
            </w:pPr>
            <w:hyperlink r:id="rId397">
              <w:r>
                <w:rPr>
                  <w:rFonts w:ascii="Times New Roman" w:hAnsi="Times New Roman"/>
                  <w:b w:val="false"/>
                  <w:i w:val="false"/>
                  <w:color w:val="0000ff"/>
                  <w:sz w:val="22"/>
                  <w:u w:val="single"/>
                </w:rPr>
                <w:t>https://resh.edu.ru/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57" w:type="dxa"/>
            <w:tcBorders/>
            <w:tcMar>
              <w:top w:w="50" w:type="dxa"/>
              <w:left w:w="100" w:type="dxa"/>
            </w:tcMar>
            <w:vAlign w:val="center"/>
          </w:tcPr>
          <w:p>
            <w:pPr>
              <w:spacing w:before="0" w:after="0"/>
              <w:ind w:left="135"/>
              <w:jc w:val="left"/>
            </w:pPr>
            <w:hyperlink r:id="rId398">
              <w:r>
                <w:rPr>
                  <w:rFonts w:ascii="Times New Roman" w:hAnsi="Times New Roman"/>
                  <w:b w:val="false"/>
                  <w:i w:val="false"/>
                  <w:color w:val="0000ff"/>
                  <w:sz w:val="22"/>
                  <w:u w:val="single"/>
                </w:rPr>
                <w:t>http://www.uchi.ru/</w:t>
              </w:r>
            </w:hyperlink>
          </w:p>
        </w:tc>
      </w:tr>
      <w:tr>
        <w:trPr>
          <w:trHeight w:val="8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в прыжке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57" w:type="dxa"/>
            <w:tcBorders/>
            <w:tcMar>
              <w:top w:w="50" w:type="dxa"/>
              <w:left w:w="100" w:type="dxa"/>
            </w:tcMar>
            <w:vAlign w:val="center"/>
          </w:tcPr>
          <w:p>
            <w:pPr>
              <w:spacing w:before="0" w:after="0"/>
              <w:ind w:left="135"/>
              <w:jc w:val="left"/>
            </w:pPr>
            <w:hyperlink r:id="rId399">
              <w:r>
                <w:rPr>
                  <w:rFonts w:ascii="Times New Roman" w:hAnsi="Times New Roman"/>
                  <w:b w:val="false"/>
                  <w:i w:val="false"/>
                  <w:color w:val="0000ff"/>
                  <w:sz w:val="22"/>
                  <w:u w:val="single"/>
                </w:rPr>
                <w:t>https://resh.edu.ru/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57" w:type="dxa"/>
            <w:tcBorders/>
            <w:tcMar>
              <w:top w:w="50" w:type="dxa"/>
              <w:left w:w="100" w:type="dxa"/>
            </w:tcMar>
            <w:vAlign w:val="center"/>
          </w:tcPr>
          <w:p>
            <w:pPr>
              <w:spacing w:before="0" w:after="0"/>
              <w:ind w:left="135"/>
              <w:jc w:val="left"/>
            </w:pPr>
            <w:hyperlink r:id="rId400">
              <w:r>
                <w:rPr>
                  <w:rFonts w:ascii="Times New Roman" w:hAnsi="Times New Roman"/>
                  <w:b w:val="false"/>
                  <w:i w:val="false"/>
                  <w:color w:val="0000ff"/>
                  <w:sz w:val="22"/>
                  <w:u w:val="single"/>
                </w:rPr>
                <w:t>http://www.uchi.ru/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57" w:type="dxa"/>
            <w:tcBorders/>
            <w:tcMar>
              <w:top w:w="50" w:type="dxa"/>
              <w:left w:w="100" w:type="dxa"/>
            </w:tcMar>
            <w:vAlign w:val="center"/>
          </w:tcPr>
          <w:p>
            <w:pPr>
              <w:spacing w:before="0" w:after="0"/>
              <w:ind w:left="135"/>
              <w:jc w:val="left"/>
            </w:pPr>
            <w:hyperlink r:id="rId401">
              <w:r>
                <w:rPr>
                  <w:rFonts w:ascii="Times New Roman" w:hAnsi="Times New Roman"/>
                  <w:b w:val="false"/>
                  <w:i w:val="false"/>
                  <w:color w:val="0000ff"/>
                  <w:sz w:val="22"/>
                  <w:u w:val="single"/>
                </w:rPr>
                <w:t>http://www.school.edu.ru/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57" w:type="dxa"/>
            <w:tcBorders/>
            <w:tcMar>
              <w:top w:w="50" w:type="dxa"/>
              <w:left w:w="100" w:type="dxa"/>
            </w:tcMar>
            <w:vAlign w:val="center"/>
          </w:tcPr>
          <w:p>
            <w:pPr>
              <w:spacing w:before="0" w:after="0"/>
              <w:ind w:left="135"/>
              <w:jc w:val="left"/>
            </w:pPr>
            <w:hyperlink r:id="rId402">
              <w:r>
                <w:rPr>
                  <w:rFonts w:ascii="Times New Roman" w:hAnsi="Times New Roman"/>
                  <w:b w:val="false"/>
                  <w:i w:val="false"/>
                  <w:color w:val="0000ff"/>
                  <w:sz w:val="22"/>
                  <w:u w:val="single"/>
                </w:rPr>
                <w:t>https://resh.edu.ru/</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57" w:type="dxa"/>
            <w:tcBorders/>
            <w:tcMar>
              <w:top w:w="50" w:type="dxa"/>
              <w:left w:w="100" w:type="dxa"/>
            </w:tcMar>
            <w:vAlign w:val="center"/>
          </w:tcPr>
          <w:p>
            <w:pPr>
              <w:spacing w:before="0" w:after="0"/>
              <w:ind w:left="135"/>
              <w:jc w:val="left"/>
            </w:pPr>
            <w:hyperlink r:id="rId403">
              <w:r>
                <w:rPr>
                  <w:rFonts w:ascii="Times New Roman" w:hAnsi="Times New Roman"/>
                  <w:b w:val="false"/>
                  <w:i w:val="false"/>
                  <w:color w:val="0000ff"/>
                  <w:sz w:val="22"/>
                  <w:u w:val="single"/>
                </w:rPr>
                <w:t>http://www.school.edu.ru/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мяча на месте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57" w:type="dxa"/>
            <w:tcBorders/>
            <w:tcMar>
              <w:top w:w="50" w:type="dxa"/>
              <w:left w:w="100" w:type="dxa"/>
            </w:tcMar>
            <w:vAlign w:val="center"/>
          </w:tcPr>
          <w:p>
            <w:pPr>
              <w:spacing w:before="0" w:after="0"/>
              <w:ind w:left="135"/>
              <w:jc w:val="left"/>
            </w:pPr>
            <w:hyperlink r:id="rId404">
              <w:r>
                <w:rPr>
                  <w:rFonts w:ascii="Times New Roman" w:hAnsi="Times New Roman"/>
                  <w:b w:val="false"/>
                  <w:i w:val="false"/>
                  <w:color w:val="0000ff"/>
                  <w:sz w:val="22"/>
                  <w:u w:val="single"/>
                </w:rPr>
                <w:t>https://resh.edu.ru/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в движении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57" w:type="dxa"/>
            <w:tcBorders/>
            <w:tcMar>
              <w:top w:w="50" w:type="dxa"/>
              <w:left w:w="100" w:type="dxa"/>
            </w:tcMar>
            <w:vAlign w:val="center"/>
          </w:tcPr>
          <w:p>
            <w:pPr>
              <w:spacing w:before="0" w:after="0"/>
              <w:ind w:left="135"/>
              <w:jc w:val="left"/>
            </w:pPr>
            <w:hyperlink r:id="rId405">
              <w:r>
                <w:rPr>
                  <w:rFonts w:ascii="Times New Roman" w:hAnsi="Times New Roman"/>
                  <w:b w:val="false"/>
                  <w:i w:val="false"/>
                  <w:color w:val="0000ff"/>
                  <w:sz w:val="22"/>
                  <w:u w:val="single"/>
                </w:rPr>
                <w:t>http://www.uchi.ru/</w:t>
              </w:r>
            </w:hyperlink>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57" w:type="dxa"/>
            <w:tcBorders/>
            <w:tcMar>
              <w:top w:w="50" w:type="dxa"/>
              <w:left w:w="100" w:type="dxa"/>
            </w:tcMar>
            <w:vAlign w:val="center"/>
          </w:tcPr>
          <w:p>
            <w:pPr>
              <w:spacing w:before="0" w:after="0"/>
              <w:ind w:left="135"/>
              <w:jc w:val="left"/>
            </w:pPr>
            <w:hyperlink r:id="rId406">
              <w:r>
                <w:rPr>
                  <w:rFonts w:ascii="Times New Roman" w:hAnsi="Times New Roman"/>
                  <w:b w:val="false"/>
                  <w:i w:val="false"/>
                  <w:color w:val="0000ff"/>
                  <w:sz w:val="22"/>
                  <w:u w:val="single"/>
                </w:rPr>
                <w:t>https://resh.edu.ru/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57" w:type="dxa"/>
            <w:tcBorders/>
            <w:tcMar>
              <w:top w:w="50" w:type="dxa"/>
              <w:left w:w="100" w:type="dxa"/>
            </w:tcMar>
            <w:vAlign w:val="center"/>
          </w:tcPr>
          <w:p>
            <w:pPr>
              <w:spacing w:before="0" w:after="0"/>
              <w:ind w:left="135"/>
              <w:jc w:val="left"/>
            </w:pPr>
            <w:hyperlink r:id="rId407">
              <w:r>
                <w:rPr>
                  <w:rFonts w:ascii="Times New Roman" w:hAnsi="Times New Roman"/>
                  <w:b w:val="false"/>
                  <w:i w:val="false"/>
                  <w:color w:val="0000ff"/>
                  <w:sz w:val="22"/>
                  <w:u w:val="single"/>
                </w:rPr>
                <w:t>http://www.school.edu.ru/</w:t>
              </w:r>
            </w:hyperlink>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Блокировка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57" w:type="dxa"/>
            <w:tcBorders/>
            <w:tcMar>
              <w:top w:w="50" w:type="dxa"/>
              <w:left w:w="100" w:type="dxa"/>
            </w:tcMar>
            <w:vAlign w:val="center"/>
          </w:tcPr>
          <w:p>
            <w:pPr>
              <w:spacing w:before="0" w:after="0"/>
              <w:ind w:left="135"/>
              <w:jc w:val="left"/>
            </w:pPr>
            <w:hyperlink r:id="rId408">
              <w:r>
                <w:rPr>
                  <w:rFonts w:ascii="Times New Roman" w:hAnsi="Times New Roman"/>
                  <w:b w:val="false"/>
                  <w:i w:val="false"/>
                  <w:color w:val="0000ff"/>
                  <w:sz w:val="22"/>
                  <w:u w:val="single"/>
                </w:rPr>
                <w:t>http://www.uchi.ru/</w:t>
              </w:r>
            </w:hyperlink>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57" w:type="dxa"/>
            <w:tcBorders/>
            <w:tcMar>
              <w:top w:w="50" w:type="dxa"/>
              <w:left w:w="100" w:type="dxa"/>
            </w:tcMar>
            <w:vAlign w:val="center"/>
          </w:tcPr>
          <w:p>
            <w:pPr>
              <w:spacing w:before="0" w:after="0"/>
              <w:ind w:left="135"/>
              <w:jc w:val="left"/>
            </w:pPr>
            <w:hyperlink r:id="rId409">
              <w:r>
                <w:rPr>
                  <w:rFonts w:ascii="Times New Roman" w:hAnsi="Times New Roman"/>
                  <w:b w:val="false"/>
                  <w:i w:val="false"/>
                  <w:color w:val="0000ff"/>
                  <w:sz w:val="22"/>
                  <w:u w:val="single"/>
                </w:rPr>
                <w:t>https://resh.edu.ru/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мяча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57" w:type="dxa"/>
            <w:tcBorders/>
            <w:tcMar>
              <w:top w:w="50" w:type="dxa"/>
              <w:left w:w="100" w:type="dxa"/>
            </w:tcMar>
            <w:vAlign w:val="center"/>
          </w:tcPr>
          <w:p>
            <w:pPr>
              <w:spacing w:before="0" w:after="0"/>
              <w:ind w:left="135"/>
              <w:jc w:val="left"/>
            </w:pPr>
            <w:hyperlink r:id="rId410">
              <w:r>
                <w:rPr>
                  <w:rFonts w:ascii="Times New Roman" w:hAnsi="Times New Roman"/>
                  <w:b w:val="false"/>
                  <w:i w:val="false"/>
                  <w:color w:val="0000ff"/>
                  <w:sz w:val="22"/>
                  <w:u w:val="single"/>
                </w:rPr>
                <w:t>http://www.school.edu.ru/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с места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57" w:type="dxa"/>
            <w:tcBorders/>
            <w:tcMar>
              <w:top w:w="50" w:type="dxa"/>
              <w:left w:w="100" w:type="dxa"/>
            </w:tcMar>
            <w:vAlign w:val="center"/>
          </w:tcPr>
          <w:p>
            <w:pPr>
              <w:spacing w:before="0" w:after="0"/>
              <w:ind w:left="135"/>
              <w:jc w:val="left"/>
            </w:pPr>
            <w:hyperlink r:id="rId411">
              <w:r>
                <w:rPr>
                  <w:rFonts w:ascii="Times New Roman" w:hAnsi="Times New Roman"/>
                  <w:b w:val="false"/>
                  <w:i w:val="false"/>
                  <w:color w:val="0000ff"/>
                  <w:sz w:val="22"/>
                  <w:u w:val="single"/>
                </w:rPr>
                <w:t>https://resh.edu.ru/</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в движении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57" w:type="dxa"/>
            <w:tcBorders/>
            <w:tcMar>
              <w:top w:w="50" w:type="dxa"/>
              <w:left w:w="100" w:type="dxa"/>
            </w:tcMar>
            <w:vAlign w:val="center"/>
          </w:tcPr>
          <w:p>
            <w:pPr>
              <w:spacing w:before="0" w:after="0"/>
              <w:ind w:left="135"/>
              <w:jc w:val="left"/>
            </w:pPr>
            <w:hyperlink r:id="rId412">
              <w:r>
                <w:rPr>
                  <w:rFonts w:ascii="Times New Roman" w:hAnsi="Times New Roman"/>
                  <w:b w:val="false"/>
                  <w:i w:val="false"/>
                  <w:color w:val="0000ff"/>
                  <w:sz w:val="22"/>
                  <w:u w:val="single"/>
                </w:rPr>
                <w:t>http://www.uchi.ru/</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57" w:type="dxa"/>
            <w:tcBorders/>
            <w:tcMar>
              <w:top w:w="50" w:type="dxa"/>
              <w:left w:w="100" w:type="dxa"/>
            </w:tcMar>
            <w:vAlign w:val="center"/>
          </w:tcPr>
          <w:p>
            <w:pPr>
              <w:spacing w:before="0" w:after="0"/>
              <w:ind w:left="135"/>
              <w:jc w:val="left"/>
            </w:pPr>
            <w:hyperlink r:id="rId413">
              <w:r>
                <w:rPr>
                  <w:rFonts w:ascii="Times New Roman" w:hAnsi="Times New Roman"/>
                  <w:b w:val="false"/>
                  <w:i w:val="false"/>
                  <w:color w:val="0000ff"/>
                  <w:sz w:val="22"/>
                  <w:u w:val="single"/>
                </w:rPr>
                <w:t>http://www.gto.ru/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60м или 100м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57" w:type="dxa"/>
            <w:tcBorders/>
            <w:tcMar>
              <w:top w:w="50" w:type="dxa"/>
              <w:left w:w="100" w:type="dxa"/>
            </w:tcMar>
            <w:vAlign w:val="center"/>
          </w:tcPr>
          <w:p>
            <w:pPr>
              <w:spacing w:before="0" w:after="0"/>
              <w:ind w:left="135"/>
              <w:jc w:val="left"/>
            </w:pPr>
            <w:hyperlink r:id="rId414">
              <w:r>
                <w:rPr>
                  <w:rFonts w:ascii="Times New Roman" w:hAnsi="Times New Roman"/>
                  <w:b w:val="false"/>
                  <w:i w:val="false"/>
                  <w:color w:val="0000ff"/>
                  <w:sz w:val="22"/>
                  <w:u w:val="single"/>
                </w:rPr>
                <w:t>http://www.gto.ru/</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2000м или 3000м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57" w:type="dxa"/>
            <w:tcBorders/>
            <w:tcMar>
              <w:top w:w="50" w:type="dxa"/>
              <w:left w:w="100" w:type="dxa"/>
            </w:tcMar>
            <w:vAlign w:val="center"/>
          </w:tcPr>
          <w:p>
            <w:pPr>
              <w:spacing w:before="0" w:after="0"/>
              <w:ind w:left="135"/>
              <w:jc w:val="left"/>
            </w:pPr>
            <w:hyperlink r:id="rId415">
              <w:r>
                <w:rPr>
                  <w:rFonts w:ascii="Times New Roman" w:hAnsi="Times New Roman"/>
                  <w:b w:val="false"/>
                  <w:i w:val="false"/>
                  <w:color w:val="0000ff"/>
                  <w:sz w:val="22"/>
                  <w:u w:val="single"/>
                </w:rPr>
                <w:t>http://www.gto.ru/</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5км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1957" w:type="dxa"/>
            <w:tcBorders/>
            <w:tcMar>
              <w:top w:w="50" w:type="dxa"/>
              <w:left w:w="100" w:type="dxa"/>
            </w:tcMar>
            <w:vAlign w:val="center"/>
          </w:tcPr>
          <w:p>
            <w:pPr>
              <w:spacing w:before="0" w:after="0"/>
              <w:ind w:left="135"/>
              <w:jc w:val="left"/>
            </w:pPr>
            <w:hyperlink r:id="rId416">
              <w:r>
                <w:rPr>
                  <w:rFonts w:ascii="Times New Roman" w:hAnsi="Times New Roman"/>
                  <w:b w:val="false"/>
                  <w:i w:val="false"/>
                  <w:color w:val="0000ff"/>
                  <w:sz w:val="22"/>
                  <w:u w:val="single"/>
                </w:rPr>
                <w:t>http://www.gto.ru/</w:t>
              </w:r>
            </w:hyperlink>
          </w:p>
        </w:tc>
      </w:tr>
      <w:tr>
        <w:trPr>
          <w:trHeight w:val="19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57" w:type="dxa"/>
            <w:tcBorders/>
            <w:tcMar>
              <w:top w:w="50" w:type="dxa"/>
              <w:left w:w="100" w:type="dxa"/>
            </w:tcMar>
            <w:vAlign w:val="center"/>
          </w:tcPr>
          <w:p>
            <w:pPr>
              <w:spacing w:before="0" w:after="0"/>
              <w:ind w:left="135"/>
              <w:jc w:val="left"/>
            </w:pPr>
            <w:hyperlink r:id="rId417">
              <w:r>
                <w:rPr>
                  <w:rFonts w:ascii="Times New Roman" w:hAnsi="Times New Roman"/>
                  <w:b w:val="false"/>
                  <w:i w:val="false"/>
                  <w:color w:val="0000ff"/>
                  <w:sz w:val="22"/>
                  <w:u w:val="single"/>
                </w:rPr>
                <w:t>http://www.gto.ru/</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57" w:type="dxa"/>
            <w:tcBorders/>
            <w:tcMar>
              <w:top w:w="50" w:type="dxa"/>
              <w:left w:w="100" w:type="dxa"/>
            </w:tcMar>
            <w:vAlign w:val="center"/>
          </w:tcPr>
          <w:p>
            <w:pPr>
              <w:spacing w:before="0" w:after="0"/>
              <w:ind w:left="135"/>
              <w:jc w:val="left"/>
            </w:pPr>
            <w:hyperlink r:id="rId418">
              <w:r>
                <w:rPr>
                  <w:rFonts w:ascii="Times New Roman" w:hAnsi="Times New Roman"/>
                  <w:b w:val="false"/>
                  <w:i w:val="false"/>
                  <w:color w:val="0000ff"/>
                  <w:sz w:val="22"/>
                  <w:u w:val="single"/>
                </w:rPr>
                <w:t>http://www.gto.ru/</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57" w:type="dxa"/>
            <w:tcBorders/>
            <w:tcMar>
              <w:top w:w="50" w:type="dxa"/>
              <w:left w:w="100" w:type="dxa"/>
            </w:tcMar>
            <w:vAlign w:val="center"/>
          </w:tcPr>
          <w:p>
            <w:pPr>
              <w:spacing w:before="0" w:after="0"/>
              <w:ind w:left="135"/>
              <w:jc w:val="left"/>
            </w:pPr>
            <w:hyperlink r:id="rId419">
              <w:r>
                <w:rPr>
                  <w:rFonts w:ascii="Times New Roman" w:hAnsi="Times New Roman"/>
                  <w:b w:val="false"/>
                  <w:i w:val="false"/>
                  <w:color w:val="0000ff"/>
                  <w:sz w:val="22"/>
                  <w:u w:val="single"/>
                </w:rPr>
                <w:t>http://www.gto.ru/</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57" w:type="dxa"/>
            <w:tcBorders/>
            <w:tcMar>
              <w:top w:w="50" w:type="dxa"/>
              <w:left w:w="100" w:type="dxa"/>
            </w:tcMar>
            <w:vAlign w:val="center"/>
          </w:tcPr>
          <w:p>
            <w:pPr>
              <w:spacing w:before="0" w:after="0"/>
              <w:ind w:left="135"/>
              <w:jc w:val="left"/>
            </w:pPr>
            <w:hyperlink r:id="rId420">
              <w:r>
                <w:rPr>
                  <w:rFonts w:ascii="Times New Roman" w:hAnsi="Times New Roman"/>
                  <w:b w:val="false"/>
                  <w:i w:val="false"/>
                  <w:color w:val="0000ff"/>
                  <w:sz w:val="22"/>
                  <w:u w:val="single"/>
                </w:rPr>
                <w:t>http://www.gto.ru/</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957" w:type="dxa"/>
            <w:tcBorders/>
            <w:tcMar>
              <w:top w:w="50" w:type="dxa"/>
              <w:left w:w="100" w:type="dxa"/>
            </w:tcMar>
            <w:vAlign w:val="center"/>
          </w:tcPr>
          <w:p>
            <w:pPr>
              <w:spacing w:before="0" w:after="0"/>
              <w:ind w:left="135"/>
              <w:jc w:val="left"/>
            </w:pPr>
            <w:hyperlink r:id="rId421">
              <w:r>
                <w:rPr>
                  <w:rFonts w:ascii="Times New Roman" w:hAnsi="Times New Roman"/>
                  <w:b w:val="false"/>
                  <w:i w:val="false"/>
                  <w:color w:val="0000ff"/>
                  <w:sz w:val="22"/>
                  <w:u w:val="single"/>
                </w:rPr>
                <w:t>http://www.gto.ru/</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57" w:type="dxa"/>
            <w:tcBorders/>
            <w:tcMar>
              <w:top w:w="50" w:type="dxa"/>
              <w:left w:w="100" w:type="dxa"/>
            </w:tcMar>
            <w:vAlign w:val="center"/>
          </w:tcPr>
          <w:p>
            <w:pPr>
              <w:spacing w:before="0" w:after="0"/>
              <w:ind w:left="135"/>
              <w:jc w:val="left"/>
            </w:pPr>
            <w:hyperlink r:id="rId422">
              <w:r>
                <w:rPr>
                  <w:rFonts w:ascii="Times New Roman" w:hAnsi="Times New Roman"/>
                  <w:b w:val="false"/>
                  <w:i w:val="false"/>
                  <w:color w:val="0000ff"/>
                  <w:sz w:val="22"/>
                  <w:u w:val="single"/>
                </w:rPr>
                <w:t>http://www.gto.ru/</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500г(д), 700г(ю)</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57" w:type="dxa"/>
            <w:tcBorders/>
            <w:tcMar>
              <w:top w:w="50" w:type="dxa"/>
              <w:left w:w="100" w:type="dxa"/>
            </w:tcMar>
            <w:vAlign w:val="center"/>
          </w:tcPr>
          <w:p>
            <w:pPr>
              <w:spacing w:before="0" w:after="0"/>
              <w:ind w:left="135"/>
              <w:jc w:val="left"/>
            </w:pPr>
            <w:hyperlink r:id="rId423">
              <w:r>
                <w:rPr>
                  <w:rFonts w:ascii="Times New Roman" w:hAnsi="Times New Roman"/>
                  <w:b w:val="false"/>
                  <w:i w:val="false"/>
                  <w:color w:val="0000ff"/>
                  <w:sz w:val="22"/>
                  <w:u w:val="single"/>
                </w:rPr>
                <w:t>http://www.gto.ru/</w:t>
              </w:r>
            </w:hyperlink>
          </w:p>
        </w:tc>
      </w:tr>
      <w:tr>
        <w:trPr>
          <w:trHeight w:val="238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57" w:type="dxa"/>
            <w:tcBorders/>
            <w:tcMar>
              <w:top w:w="50" w:type="dxa"/>
              <w:left w:w="100" w:type="dxa"/>
            </w:tcMar>
            <w:vAlign w:val="center"/>
          </w:tcPr>
          <w:p>
            <w:pPr>
              <w:spacing w:before="0" w:after="0"/>
              <w:ind w:left="135"/>
              <w:jc w:val="left"/>
            </w:pPr>
            <w:hyperlink r:id="rId424">
              <w:r>
                <w:rPr>
                  <w:rFonts w:ascii="Times New Roman" w:hAnsi="Times New Roman"/>
                  <w:b w:val="false"/>
                  <w:i w:val="false"/>
                  <w:color w:val="0000ff"/>
                  <w:sz w:val="22"/>
                  <w:u w:val="single"/>
                </w:rPr>
                <w:t>http://www.gto.ru/</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57" w:type="dxa"/>
            <w:tcBorders/>
            <w:tcMar>
              <w:top w:w="50" w:type="dxa"/>
              <w:left w:w="100" w:type="dxa"/>
            </w:tcMar>
            <w:vAlign w:val="center"/>
          </w:tcPr>
          <w:p>
            <w:pPr>
              <w:spacing w:before="0" w:after="0"/>
              <w:ind w:left="135"/>
              <w:jc w:val="left"/>
            </w:pPr>
            <w:hyperlink r:id="rId425">
              <w:r>
                <w:rPr>
                  <w:rFonts w:ascii="Times New Roman" w:hAnsi="Times New Roman"/>
                  <w:b w:val="false"/>
                  <w:i w:val="false"/>
                  <w:color w:val="0000ff"/>
                  <w:sz w:val="22"/>
                  <w:u w:val="single"/>
                </w:rPr>
                <w:t>http://www.gto.ru/</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5-6 ступени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https:</w:t>
            </w:r>
            <w:hyperlink r:id="rId426">
              <w:r>
                <w:rPr>
                  <w:rFonts w:ascii="Times New Roman" w:hAnsi="Times New Roman"/>
                  <w:b w:val="false"/>
                  <w:i w:val="false"/>
                  <w:color w:val="0000ff"/>
                  <w:sz w:val="22"/>
                  <w:u w:val="single"/>
                </w:rPr>
                <w:t>www.gto.ru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2790647" w:id="26"/>
    <w:p>
      <w:pPr>
        <w:sectPr>
          <w:pgSz w:w="16383" w:h="11906" w:orient="landscape"/>
        </w:sectPr>
      </w:pPr>
    </w:p>
    <w:bookmarkEnd w:id="26"/>
    <w:bookmarkEnd w:id="25"/>
    <w:bookmarkStart w:name="block-12790651" w:id="2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056fd23-2f41-4129-8da1-d467aa21439d" w:id="28"/>
      <w:r>
        <w:rPr>
          <w:rFonts w:ascii="Times New Roman" w:hAnsi="Times New Roman"/>
          <w:b w:val="false"/>
          <w:i w:val="false"/>
          <w:color w:val="000000"/>
          <w:sz w:val="28"/>
        </w:rPr>
        <w:t>• Физическая культура, 8-9 классы/ Лях В.И., Акционерное общество «Издательство «Просвещение»</w:t>
      </w:r>
      <w:bookmarkEnd w:id="2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20d3319b-5bbe-4126-a94a-2338d97bdc13" w:id="29"/>
      <w:r>
        <w:rPr>
          <w:rFonts w:ascii="Times New Roman" w:hAnsi="Times New Roman"/>
          <w:b w:val="false"/>
          <w:i w:val="false"/>
          <w:color w:val="000000"/>
          <w:sz w:val="28"/>
        </w:rPr>
        <w:t>https.www.edu.school.ru</w:t>
      </w:r>
      <w:bookmarkEnd w:id="29"/>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ce666534-2f9f-48e1-9f7c-2e635e3b9ede" w:id="30"/>
      <w:r>
        <w:rPr>
          <w:rFonts w:ascii="Times New Roman" w:hAnsi="Times New Roman"/>
          <w:b w:val="false"/>
          <w:i w:val="false"/>
          <w:color w:val="000000"/>
          <w:sz w:val="28"/>
        </w:rPr>
        <w:t>https.www.resh.ru</w:t>
      </w:r>
      <w:bookmarkEnd w:id="3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a54c4b8-b2ef-4fc1-87b1-da44b5d58279" w:id="31"/>
      <w:r>
        <w:rPr>
          <w:rFonts w:ascii="Times New Roman" w:hAnsi="Times New Roman"/>
          <w:b w:val="false"/>
          <w:i w:val="false"/>
          <w:color w:val="000000"/>
          <w:sz w:val="28"/>
        </w:rPr>
        <w:t>https.www.gto.ru</w:t>
      </w:r>
      <w:bookmarkEnd w:id="31"/>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2790651" w:id="32"/>
    <w:p>
      <w:pPr>
        <w:sectPr>
          <w:pgSz w:w="11906" w:h="16383" w:orient="portrait"/>
        </w:sectPr>
      </w:pPr>
    </w:p>
    <w:bookmarkEnd w:id="32"/>
    <w:bookmarkEnd w:id="27"/>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www.resh.ru/" Type="http://schemas.openxmlformats.org/officeDocument/2006/relationships/hyperlink" Id="rId4"/>
    <Relationship TargetMode="External" Target="http://www.resh.ru/" Type="http://schemas.openxmlformats.org/officeDocument/2006/relationships/hyperlink" Id="rId5"/>
    <Relationship TargetMode="External" Target="http://www.resh.ru/" Type="http://schemas.openxmlformats.org/officeDocument/2006/relationships/hyperlink" Id="rId6"/>
    <Relationship TargetMode="External" Target="http://www.resh.ru/" Type="http://schemas.openxmlformats.org/officeDocument/2006/relationships/hyperlink" Id="rId7"/>
    <Relationship TargetMode="External" Target="http://www.resh.ru/" Type="http://schemas.openxmlformats.org/officeDocument/2006/relationships/hyperlink" Id="rId8"/>
    <Relationship TargetMode="External" Target="http://www.resh.ru/" Type="http://schemas.openxmlformats.org/officeDocument/2006/relationships/hyperlink" Id="rId9"/>
    <Relationship TargetMode="External" Target="http://www.resh.ru/" Type="http://schemas.openxmlformats.org/officeDocument/2006/relationships/hyperlink" Id="rId10"/>
    <Relationship TargetMode="External" Target="http://www.resh.ru" Type="http://schemas.openxmlformats.org/officeDocument/2006/relationships/hyperlink" Id="rId11"/>
    <Relationship TargetMode="External" Target="http://www.uchi.ru" Type="http://schemas.openxmlformats.org/officeDocument/2006/relationships/hyperlink" Id="rId12"/>
    <Relationship TargetMode="External" Target="http://www.gto.ru" Type="http://schemas.openxmlformats.org/officeDocument/2006/relationships/hyperlink" Id="rId13"/>
    <Relationship TargetMode="External" Target="http://www.resh.ru/" Type="http://schemas.openxmlformats.org/officeDocument/2006/relationships/hyperlink" Id="rId14"/>
    <Relationship TargetMode="External" Target="http://www.resh.ru/" Type="http://schemas.openxmlformats.org/officeDocument/2006/relationships/hyperlink" Id="rId15"/>
    <Relationship TargetMode="External" Target="http://www.resh.ru/" Type="http://schemas.openxmlformats.org/officeDocument/2006/relationships/hyperlink" Id="rId16"/>
    <Relationship TargetMode="External" Target="http://www.resh.ru/" Type="http://schemas.openxmlformats.org/officeDocument/2006/relationships/hyperlink" Id="rId17"/>
    <Relationship TargetMode="External" Target="http://www.resh.ru/" Type="http://schemas.openxmlformats.org/officeDocument/2006/relationships/hyperlink" Id="rId18"/>
    <Relationship TargetMode="External" Target="http://www.resh.ru/" Type="http://schemas.openxmlformats.org/officeDocument/2006/relationships/hyperlink" Id="rId19"/>
    <Relationship TargetMode="External" Target="http://www.resh.ru/" Type="http://schemas.openxmlformats.org/officeDocument/2006/relationships/hyperlink" Id="rId20"/>
    <Relationship TargetMode="External" Target="http://www.resh.ru/" Type="http://schemas.openxmlformats.org/officeDocument/2006/relationships/hyperlink" Id="rId21"/>
    <Relationship TargetMode="External" Target="http://www.resh.ru/" Type="http://schemas.openxmlformats.org/officeDocument/2006/relationships/hyperlink" Id="rId22"/>
    <Relationship TargetMode="External" Target="http://www.gto.ru/" Type="http://schemas.openxmlformats.org/officeDocument/2006/relationships/hyperlink" Id="rId23"/>
    <Relationship TargetMode="External" Target="http://www.resh.ru/" Type="http://schemas.openxmlformats.org/officeDocument/2006/relationships/hyperlink" Id="rId24"/>
    <Relationship TargetMode="External" Target="http://www.resh.ru/" Type="http://schemas.openxmlformats.org/officeDocument/2006/relationships/hyperlink" Id="rId25"/>
    <Relationship TargetMode="External" Target="http://www.resh.ru/" Type="http://schemas.openxmlformats.org/officeDocument/2006/relationships/hyperlink" Id="rId26"/>
    <Relationship TargetMode="External" Target="http://www.resh.ru/" Type="http://schemas.openxmlformats.org/officeDocument/2006/relationships/hyperlink" Id="rId27"/>
    <Relationship TargetMode="External" Target="http://www.resh.ru/" Type="http://schemas.openxmlformats.org/officeDocument/2006/relationships/hyperlink" Id="rId28"/>
    <Relationship TargetMode="External" Target="http://www.resh.ru/" Type="http://schemas.openxmlformats.org/officeDocument/2006/relationships/hyperlink" Id="rId29"/>
    <Relationship TargetMode="External" Target="http://www.resh.ru/" Type="http://schemas.openxmlformats.org/officeDocument/2006/relationships/hyperlink" Id="rId30"/>
    <Relationship TargetMode="External" Target="http://www.resh.ru/" Type="http://schemas.openxmlformats.org/officeDocument/2006/relationships/hyperlink" Id="rId31"/>
    <Relationship TargetMode="External" Target="http://www.resh.ru/" Type="http://schemas.openxmlformats.org/officeDocument/2006/relationships/hyperlink" Id="rId32"/>
    <Relationship TargetMode="External" Target="http://www.gto.ru" Type="http://schemas.openxmlformats.org/officeDocument/2006/relationships/hyperlink" Id="rId33"/>
    <Relationship TargetMode="External" Target="http://www.resh.ru/" Type="http://schemas.openxmlformats.org/officeDocument/2006/relationships/hyperlink" Id="rId34"/>
    <Relationship TargetMode="External" Target="http://www.resh.ru/" Type="http://schemas.openxmlformats.org/officeDocument/2006/relationships/hyperlink" Id="rId35"/>
    <Relationship TargetMode="External" Target="http://www.resh.ru/" Type="http://schemas.openxmlformats.org/officeDocument/2006/relationships/hyperlink" Id="rId36"/>
    <Relationship TargetMode="External" Target="http://www.resh.ru/" Type="http://schemas.openxmlformats.org/officeDocument/2006/relationships/hyperlink" Id="rId37"/>
    <Relationship TargetMode="External" Target="http://www.resh.ru/" Type="http://schemas.openxmlformats.org/officeDocument/2006/relationships/hyperlink" Id="rId38"/>
    <Relationship TargetMode="External" Target="http://www.resh.ru/" Type="http://schemas.openxmlformats.org/officeDocument/2006/relationships/hyperlink" Id="rId39"/>
    <Relationship TargetMode="External" Target="http://www.resh.ru/" Type="http://schemas.openxmlformats.org/officeDocument/2006/relationships/hyperlink" Id="rId40"/>
    <Relationship TargetMode="External" Target="http://www.resh.ru/" Type="http://schemas.openxmlformats.org/officeDocument/2006/relationships/hyperlink" Id="rId41"/>
    <Relationship TargetMode="External" Target="http://www.resh.ru/" Type="http://schemas.openxmlformats.org/officeDocument/2006/relationships/hyperlink" Id="rId42"/>
    <Relationship TargetMode="External" Target="http://www.gto.ru" Type="http://schemas.openxmlformats.org/officeDocument/2006/relationships/hyperlink" Id="rId43"/>
    <Relationship TargetMode="External" Target="http://www.resh.ru/" Type="http://schemas.openxmlformats.org/officeDocument/2006/relationships/hyperlink" Id="rId44"/>
    <Relationship TargetMode="External" Target="http://www.resh.ru/" Type="http://schemas.openxmlformats.org/officeDocument/2006/relationships/hyperlink" Id="rId45"/>
    <Relationship TargetMode="External" Target="http://www.resh.ru/" Type="http://schemas.openxmlformats.org/officeDocument/2006/relationships/hyperlink" Id="rId46"/>
    <Relationship TargetMode="External" Target="http://www.resh.ru/" Type="http://schemas.openxmlformats.org/officeDocument/2006/relationships/hyperlink" Id="rId47"/>
    <Relationship TargetMode="External" Target="http://www.resh.ru/" Type="http://schemas.openxmlformats.org/officeDocument/2006/relationships/hyperlink" Id="rId48"/>
    <Relationship TargetMode="External" Target="http://www.resh.ru/" Type="http://schemas.openxmlformats.org/officeDocument/2006/relationships/hyperlink" Id="rId49"/>
    <Relationship TargetMode="External" Target="http://www.resh.ru/" Type="http://schemas.openxmlformats.org/officeDocument/2006/relationships/hyperlink" Id="rId50"/>
    <Relationship TargetMode="External" Target="http://www.resh.ru/" Type="http://schemas.openxmlformats.org/officeDocument/2006/relationships/hyperlink" Id="rId51"/>
    <Relationship TargetMode="External" Target="http://www.resh.ru/" Type="http://schemas.openxmlformats.org/officeDocument/2006/relationships/hyperlink" Id="rId52"/>
    <Relationship TargetMode="External" Target="http://www.gto.ru" Type="http://schemas.openxmlformats.org/officeDocument/2006/relationships/hyperlink" Id="rId53"/>
    <Relationship TargetMode="External" Target="https://resh.edu.ru" Type="http://schemas.openxmlformats.org/officeDocument/2006/relationships/hyperlink" Id="rId54"/>
    <Relationship TargetMode="External" Target="https://www.gto.ru" Type="http://schemas.openxmlformats.org/officeDocument/2006/relationships/hyperlink" Id="rId55"/>
    <Relationship TargetMode="External" Target="https://resh.edu.ru/" Type="http://schemas.openxmlformats.org/officeDocument/2006/relationships/hyperlink" Id="rId56"/>
    <Relationship TargetMode="External" Target="https://resh.edu.ru/" Type="http://schemas.openxmlformats.org/officeDocument/2006/relationships/hyperlink" Id="rId57"/>
    <Relationship TargetMode="External" Target="https://resh.edu.ru/" Type="http://schemas.openxmlformats.org/officeDocument/2006/relationships/hyperlink" Id="rId58"/>
    <Relationship TargetMode="External" Target="https://resh.edu.ru/" Type="http://schemas.openxmlformats.org/officeDocument/2006/relationships/hyperlink" Id="rId59"/>
    <Relationship TargetMode="External" Target="https://resh.edu.ru/" Type="http://schemas.openxmlformats.org/officeDocument/2006/relationships/hyperlink" Id="rId60"/>
    <Relationship TargetMode="External" Target="https://resh.edu.ru/" Type="http://schemas.openxmlformats.org/officeDocument/2006/relationships/hyperlink" Id="rId61"/>
    <Relationship TargetMode="External" Target="https://resh.edu.ru/" Type="http://schemas.openxmlformats.org/officeDocument/2006/relationships/hyperlink" Id="rId62"/>
    <Relationship TargetMode="External" Target="https://resh.edu.ru/" Type="http://schemas.openxmlformats.org/officeDocument/2006/relationships/hyperlink" Id="rId63"/>
    <Relationship TargetMode="External" Target="https://resh.edu.ru/" Type="http://schemas.openxmlformats.org/officeDocument/2006/relationships/hyperlink" Id="rId64"/>
    <Relationship TargetMode="External" Target="https://resh.edu.ru/" Type="http://schemas.openxmlformats.org/officeDocument/2006/relationships/hyperlink" Id="rId65"/>
    <Relationship TargetMode="External" Target="https://resh.edu.ru/" Type="http://schemas.openxmlformats.org/officeDocument/2006/relationships/hyperlink" Id="rId66"/>
    <Relationship TargetMode="External" Target="https://resh.edu.ru/" Type="http://schemas.openxmlformats.org/officeDocument/2006/relationships/hyperlink" Id="rId67"/>
    <Relationship TargetMode="External" Target="https://resh.edu.ru/" Type="http://schemas.openxmlformats.org/officeDocument/2006/relationships/hyperlink" Id="rId68"/>
    <Relationship TargetMode="External" Target="https://resh.edu.ru/" Type="http://schemas.openxmlformats.org/officeDocument/2006/relationships/hyperlink" Id="rId69"/>
    <Relationship TargetMode="External" Target="https://resh.edu.ru/" Type="http://schemas.openxmlformats.org/officeDocument/2006/relationships/hyperlink" Id="rId70"/>
    <Relationship TargetMode="External" Target="https://resh.edu.ru/" Type="http://schemas.openxmlformats.org/officeDocument/2006/relationships/hyperlink" Id="rId71"/>
    <Relationship TargetMode="External" Target="https://resh.edu.ru/" Type="http://schemas.openxmlformats.org/officeDocument/2006/relationships/hyperlink" Id="rId72"/>
    <Relationship TargetMode="External" Target="https://resh.edu.ru/" Type="http://schemas.openxmlformats.org/officeDocument/2006/relationships/hyperlink" Id="rId73"/>
    <Relationship TargetMode="External" Target="https://resh.edu.ru/" Type="http://schemas.openxmlformats.org/officeDocument/2006/relationships/hyperlink" Id="rId74"/>
    <Relationship TargetMode="External" Target="https://resh.edu.ru/" Type="http://schemas.openxmlformats.org/officeDocument/2006/relationships/hyperlink" Id="rId75"/>
    <Relationship TargetMode="External" Target="https://resh.edu.ru/" Type="http://schemas.openxmlformats.org/officeDocument/2006/relationships/hyperlink" Id="rId76"/>
    <Relationship TargetMode="External" Target="https://resh.edu.ru/" Type="http://schemas.openxmlformats.org/officeDocument/2006/relationships/hyperlink" Id="rId77"/>
    <Relationship TargetMode="External" Target="https://resh.edu.ru/" Type="http://schemas.openxmlformats.org/officeDocument/2006/relationships/hyperlink" Id="rId78"/>
    <Relationship TargetMode="External" Target="https://resh.edu.ru/" Type="http://schemas.openxmlformats.org/officeDocument/2006/relationships/hyperlink" Id="rId79"/>
    <Relationship TargetMode="External" Target="https://resh.edu.ru/" Type="http://schemas.openxmlformats.org/officeDocument/2006/relationships/hyperlink" Id="rId80"/>
    <Relationship TargetMode="External" Target="https://resh.edu.ru/" Type="http://schemas.openxmlformats.org/officeDocument/2006/relationships/hyperlink" Id="rId81"/>
    <Relationship TargetMode="External" Target="https://resh.edu.ru/" Type="http://schemas.openxmlformats.org/officeDocument/2006/relationships/hyperlink" Id="rId82"/>
    <Relationship TargetMode="External" Target="https://resh.edu.ru/" Type="http://schemas.openxmlformats.org/officeDocument/2006/relationships/hyperlink" Id="rId83"/>
    <Relationship TargetMode="External" Target="https://resh.edu.ru/" Type="http://schemas.openxmlformats.org/officeDocument/2006/relationships/hyperlink" Id="rId84"/>
    <Relationship TargetMode="External" Target="https://resh.edu.ru/" Type="http://schemas.openxmlformats.org/officeDocument/2006/relationships/hyperlink" Id="rId85"/>
    <Relationship TargetMode="External" Target="https://resh.edu.ru/" Type="http://schemas.openxmlformats.org/officeDocument/2006/relationships/hyperlink" Id="rId86"/>
    <Relationship TargetMode="External" Target="https://resh.edu.ru/" Type="http://schemas.openxmlformats.org/officeDocument/2006/relationships/hyperlink" Id="rId87"/>
    <Relationship TargetMode="External" Target="https://resh.edu.ru/" Type="http://schemas.openxmlformats.org/officeDocument/2006/relationships/hyperlink" Id="rId88"/>
    <Relationship TargetMode="External" Target="https://resh.edu.ru/" Type="http://schemas.openxmlformats.org/officeDocument/2006/relationships/hyperlink" Id="rId89"/>
    <Relationship TargetMode="External" Target="https://resh.edu.ru/" Type="http://schemas.openxmlformats.org/officeDocument/2006/relationships/hyperlink" Id="rId90"/>
    <Relationship TargetMode="External" Target="https://resh.edu.ru/" Type="http://schemas.openxmlformats.org/officeDocument/2006/relationships/hyperlink" Id="rId91"/>
    <Relationship TargetMode="External" Target="https://resh.edu.ru/" Type="http://schemas.openxmlformats.org/officeDocument/2006/relationships/hyperlink" Id="rId92"/>
    <Relationship TargetMode="External" Target="https://resh.edu.ru/" Type="http://schemas.openxmlformats.org/officeDocument/2006/relationships/hyperlink" Id="rId93"/>
    <Relationship TargetMode="External" Target="https://resh.edu.ru/" Type="http://schemas.openxmlformats.org/officeDocument/2006/relationships/hyperlink" Id="rId94"/>
    <Relationship TargetMode="External" Target="https://resh.edu.ru/" Type="http://schemas.openxmlformats.org/officeDocument/2006/relationships/hyperlink" Id="rId95"/>
    <Relationship TargetMode="External" Target="https://resh.edu.ru/" Type="http://schemas.openxmlformats.org/officeDocument/2006/relationships/hyperlink" Id="rId96"/>
    <Relationship TargetMode="External" Target="https://resh.edu.ru/" Type="http://schemas.openxmlformats.org/officeDocument/2006/relationships/hyperlink" Id="rId97"/>
    <Relationship TargetMode="External" Target="https://resh.edu.ru/" Type="http://schemas.openxmlformats.org/officeDocument/2006/relationships/hyperlink" Id="rId98"/>
    <Relationship TargetMode="External" Target="https://resh.edu.ru/" Type="http://schemas.openxmlformats.org/officeDocument/2006/relationships/hyperlink" Id="rId99"/>
    <Relationship TargetMode="External" Target="https://resh.edu.ru/" Type="http://schemas.openxmlformats.org/officeDocument/2006/relationships/hyperlink" Id="rId100"/>
    <Relationship TargetMode="External" Target="https://resh.edu.ru/" Type="http://schemas.openxmlformats.org/officeDocument/2006/relationships/hyperlink" Id="rId101"/>
    <Relationship TargetMode="External" Target="https://resh.edu.ru/" Type="http://schemas.openxmlformats.org/officeDocument/2006/relationships/hyperlink" Id="rId102"/>
    <Relationship TargetMode="External" Target="https://resh.edu.ru/" Type="http://schemas.openxmlformats.org/officeDocument/2006/relationships/hyperlink" Id="rId103"/>
    <Relationship TargetMode="External" Target="https://resh.edu.ru/" Type="http://schemas.openxmlformats.org/officeDocument/2006/relationships/hyperlink" Id="rId104"/>
    <Relationship TargetMode="External" Target="https://resh.edu.ru/" Type="http://schemas.openxmlformats.org/officeDocument/2006/relationships/hyperlink" Id="rId105"/>
    <Relationship TargetMode="External" Target="https://resh.edu.ru/" Type="http://schemas.openxmlformats.org/officeDocument/2006/relationships/hyperlink" Id="rId106"/>
    <Relationship TargetMode="External" Target="https://resh.edu.ru/" Type="http://schemas.openxmlformats.org/officeDocument/2006/relationships/hyperlink" Id="rId107"/>
    <Relationship TargetMode="External" Target="https://resh.edu.ru/" Type="http://schemas.openxmlformats.org/officeDocument/2006/relationships/hyperlink" Id="rId108"/>
    <Relationship TargetMode="External" Target="https://resh.edu.ru/" Type="http://schemas.openxmlformats.org/officeDocument/2006/relationships/hyperlink" Id="rId109"/>
    <Relationship TargetMode="External" Target="https://resh.edu.ru/" Type="http://schemas.openxmlformats.org/officeDocument/2006/relationships/hyperlink" Id="rId110"/>
    <Relationship TargetMode="External" Target="https://resh.edu.ru/" Type="http://schemas.openxmlformats.org/officeDocument/2006/relationships/hyperlink" Id="rId111"/>
    <Relationship TargetMode="External" Target="https://resh.edu.ru/" Type="http://schemas.openxmlformats.org/officeDocument/2006/relationships/hyperlink" Id="rId112"/>
    <Relationship TargetMode="External" Target="https://resh.edu.ru/" Type="http://schemas.openxmlformats.org/officeDocument/2006/relationships/hyperlink" Id="rId113"/>
    <Relationship TargetMode="External" Target="https://resh.edu.ru/" Type="http://schemas.openxmlformats.org/officeDocument/2006/relationships/hyperlink" Id="rId114"/>
    <Relationship TargetMode="External" Target="https://resh.edu.ru/" Type="http://schemas.openxmlformats.org/officeDocument/2006/relationships/hyperlink" Id="rId115"/>
    <Relationship TargetMode="External" Target="https://resh.edu.ru/" Type="http://schemas.openxmlformats.org/officeDocument/2006/relationships/hyperlink" Id="rId116"/>
    <Relationship TargetMode="External" Target="https://resh.edu.ru/" Type="http://schemas.openxmlformats.org/officeDocument/2006/relationships/hyperlink" Id="rId117"/>
    <Relationship TargetMode="External" Target="https://resh.edu.ru/" Type="http://schemas.openxmlformats.org/officeDocument/2006/relationships/hyperlink" Id="rId118"/>
    <Relationship TargetMode="External" Target="https://resh.edu.ru/" Type="http://schemas.openxmlformats.org/officeDocument/2006/relationships/hyperlink" Id="rId119"/>
    <Relationship TargetMode="External" Target="https://resh.edu.ru/" Type="http://schemas.openxmlformats.org/officeDocument/2006/relationships/hyperlink" Id="rId120"/>
    <Relationship TargetMode="External" Target="https://resh.edu.ru/" Type="http://schemas.openxmlformats.org/officeDocument/2006/relationships/hyperlink" Id="rId121"/>
    <Relationship TargetMode="External" Target="https://resh.edu.ru/" Type="http://schemas.openxmlformats.org/officeDocument/2006/relationships/hyperlink" Id="rId122"/>
    <Relationship TargetMode="External" Target="https://resh.edu.ru/" Type="http://schemas.openxmlformats.org/officeDocument/2006/relationships/hyperlink" Id="rId123"/>
    <Relationship TargetMode="External" Target="https://resh.edu.ru/" Type="http://schemas.openxmlformats.org/officeDocument/2006/relationships/hyperlink" Id="rId124"/>
    <Relationship TargetMode="External" Target="https://resh.edu.ru/" Type="http://schemas.openxmlformats.org/officeDocument/2006/relationships/hyperlink" Id="rId125"/>
    <Relationship TargetMode="External" Target="https://www.gto.ru/" Type="http://schemas.openxmlformats.org/officeDocument/2006/relationships/hyperlink" Id="rId126"/>
    <Relationship TargetMode="External" Target="https://www.gto.ru/" Type="http://schemas.openxmlformats.org/officeDocument/2006/relationships/hyperlink" Id="rId127"/>
    <Relationship TargetMode="External" Target="https://www.gto.ru/" Type="http://schemas.openxmlformats.org/officeDocument/2006/relationships/hyperlink" Id="rId128"/>
    <Relationship TargetMode="External" Target="https://www.gto.ru/" Type="http://schemas.openxmlformats.org/officeDocument/2006/relationships/hyperlink" Id="rId129"/>
    <Relationship TargetMode="External" Target="https://www.gto.ru/" Type="http://schemas.openxmlformats.org/officeDocument/2006/relationships/hyperlink" Id="rId130"/>
    <Relationship TargetMode="External" Target="https://www.gto.ru/" Type="http://schemas.openxmlformats.org/officeDocument/2006/relationships/hyperlink" Id="rId131"/>
    <Relationship TargetMode="External" Target="https://www.gto.ru/" Type="http://schemas.openxmlformats.org/officeDocument/2006/relationships/hyperlink" Id="rId132"/>
    <Relationship TargetMode="External" Target="https://www.gto.ru/" Type="http://schemas.openxmlformats.org/officeDocument/2006/relationships/hyperlink" Id="rId133"/>
    <Relationship TargetMode="External" Target="https://www.gto.ru/" Type="http://schemas.openxmlformats.org/officeDocument/2006/relationships/hyperlink" Id="rId134"/>
    <Relationship TargetMode="External" Target="https://www.gto.ru/" Type="http://schemas.openxmlformats.org/officeDocument/2006/relationships/hyperlink" Id="rId135"/>
    <Relationship TargetMode="External" Target="https://www.gto.ru/" Type="http://schemas.openxmlformats.org/officeDocument/2006/relationships/hyperlink" Id="rId136"/>
    <Relationship TargetMode="External" Target="https://www.gto.ru/" Type="http://schemas.openxmlformats.org/officeDocument/2006/relationships/hyperlink" Id="rId137"/>
    <Relationship TargetMode="External" Target="https://www.gto.ru/" Type="http://schemas.openxmlformats.org/officeDocument/2006/relationships/hyperlink" Id="rId138"/>
    <Relationship TargetMode="External" Target="https://www.gto.ru/" Type="http://schemas.openxmlformats.org/officeDocument/2006/relationships/hyperlink" Id="rId139"/>
    <Relationship TargetMode="External" Target="https://www.gto.ru/" Type="http://schemas.openxmlformats.org/officeDocument/2006/relationships/hyperlink" Id="rId140"/>
    <Relationship TargetMode="External" Target="https://www.gto.ru/" Type="http://schemas.openxmlformats.org/officeDocument/2006/relationships/hyperlink" Id="rId141"/>
    <Relationship TargetMode="External" Target="https://www.gto.ru/" Type="http://schemas.openxmlformats.org/officeDocument/2006/relationships/hyperlink" Id="rId142"/>
    <Relationship TargetMode="External" Target="https://www.gto.ru/" Type="http://schemas.openxmlformats.org/officeDocument/2006/relationships/hyperlink" Id="rId143"/>
    <Relationship TargetMode="External" Target="https://www.gto.ru/" Type="http://schemas.openxmlformats.org/officeDocument/2006/relationships/hyperlink" Id="rId144"/>
    <Relationship TargetMode="External" Target="https://www.gto.ru/" Type="http://schemas.openxmlformats.org/officeDocument/2006/relationships/hyperlink" Id="rId145"/>
    <Relationship TargetMode="External" Target="https://www.gto.ru/" Type="http://schemas.openxmlformats.org/officeDocument/2006/relationships/hyperlink" Id="rId146"/>
    <Relationship TargetMode="External" Target="https://www.gto.ru/" Type="http://schemas.openxmlformats.org/officeDocument/2006/relationships/hyperlink" Id="rId147"/>
    <Relationship TargetMode="External" Target="https://www.gto.ru/" Type="http://schemas.openxmlformats.org/officeDocument/2006/relationships/hyperlink" Id="rId148"/>
    <Relationship TargetMode="External" Target="https://www.gto.ru/" Type="http://schemas.openxmlformats.org/officeDocument/2006/relationships/hyperlink" Id="rId149"/>
    <Relationship TargetMode="External" Target="https://www.gto.ru/" Type="http://schemas.openxmlformats.org/officeDocument/2006/relationships/hyperlink" Id="rId150"/>
    <Relationship TargetMode="External" Target="https://www.gto.ru/" Type="http://schemas.openxmlformats.org/officeDocument/2006/relationships/hyperlink" Id="rId151"/>
    <Relationship TargetMode="External" Target="https://www.gto.ru/" Type="http://schemas.openxmlformats.org/officeDocument/2006/relationships/hyperlink" Id="rId152"/>
    <Relationship TargetMode="External" Target="https://www.gto.ru/" Type="http://schemas.openxmlformats.org/officeDocument/2006/relationships/hyperlink" Id="rId153"/>
    <Relationship TargetMode="External" Target="https://www.gto.ru/" Type="http://schemas.openxmlformats.org/officeDocument/2006/relationships/hyperlink" Id="rId154"/>
    <Relationship TargetMode="External" Target="https://www.gto.ru/" Type="http://schemas.openxmlformats.org/officeDocument/2006/relationships/hyperlink" Id="rId155"/>
    <Relationship TargetMode="External" Target="https://www.gto.ru/" Type="http://schemas.openxmlformats.org/officeDocument/2006/relationships/hyperlink" Id="rId156"/>
    <Relationship TargetMode="External" Target="https://resh.edu.ru/" Type="http://schemas.openxmlformats.org/officeDocument/2006/relationships/hyperlink" Id="rId157"/>
    <Relationship TargetMode="External" Target="https://resh.edu.ru/" Type="http://schemas.openxmlformats.org/officeDocument/2006/relationships/hyperlink" Id="rId158"/>
    <Relationship TargetMode="External" Target="https://resh.edu.ru/" Type="http://schemas.openxmlformats.org/officeDocument/2006/relationships/hyperlink" Id="rId159"/>
    <Relationship TargetMode="External" Target="https://resh.edu.ru/" Type="http://schemas.openxmlformats.org/officeDocument/2006/relationships/hyperlink" Id="rId160"/>
    <Relationship TargetMode="External" Target="https://resh.edu.ru/" Type="http://schemas.openxmlformats.org/officeDocument/2006/relationships/hyperlink" Id="rId161"/>
    <Relationship TargetMode="External" Target="https://resh.edu.ru/" Type="http://schemas.openxmlformats.org/officeDocument/2006/relationships/hyperlink" Id="rId162"/>
    <Relationship TargetMode="External" Target="https://resh.edu.ru/" Type="http://schemas.openxmlformats.org/officeDocument/2006/relationships/hyperlink" Id="rId163"/>
    <Relationship TargetMode="External" Target="https://resh.edu.ru/" Type="http://schemas.openxmlformats.org/officeDocument/2006/relationships/hyperlink" Id="rId164"/>
    <Relationship TargetMode="External" Target="https://resh.edu.ru/" Type="http://schemas.openxmlformats.org/officeDocument/2006/relationships/hyperlink" Id="rId165"/>
    <Relationship TargetMode="External" Target="https://resh.edu.ru/" Type="http://schemas.openxmlformats.org/officeDocument/2006/relationships/hyperlink" Id="rId166"/>
    <Relationship TargetMode="External" Target="https://resh.edu.ru/" Type="http://schemas.openxmlformats.org/officeDocument/2006/relationships/hyperlink" Id="rId167"/>
    <Relationship TargetMode="External" Target="https://resh.edu.ru/" Type="http://schemas.openxmlformats.org/officeDocument/2006/relationships/hyperlink" Id="rId168"/>
    <Relationship TargetMode="External" Target="https://resh.edu.ru/" Type="http://schemas.openxmlformats.org/officeDocument/2006/relationships/hyperlink" Id="rId169"/>
    <Relationship TargetMode="External" Target="https://resh.edu.ru/" Type="http://schemas.openxmlformats.org/officeDocument/2006/relationships/hyperlink" Id="rId170"/>
    <Relationship TargetMode="External" Target="https://resh.edu.ru/" Type="http://schemas.openxmlformats.org/officeDocument/2006/relationships/hyperlink" Id="rId171"/>
    <Relationship TargetMode="External" Target="https://resh.edu.ru/" Type="http://schemas.openxmlformats.org/officeDocument/2006/relationships/hyperlink" Id="rId172"/>
    <Relationship TargetMode="External" Target="https://resh.edu.ru/" Type="http://schemas.openxmlformats.org/officeDocument/2006/relationships/hyperlink" Id="rId173"/>
    <Relationship TargetMode="External" Target="https://resh.edu.ru/" Type="http://schemas.openxmlformats.org/officeDocument/2006/relationships/hyperlink" Id="rId174"/>
    <Relationship TargetMode="External" Target="https://resh.edu.ru/" Type="http://schemas.openxmlformats.org/officeDocument/2006/relationships/hyperlink" Id="rId175"/>
    <Relationship TargetMode="External" Target="https://resh.edu.ru/" Type="http://schemas.openxmlformats.org/officeDocument/2006/relationships/hyperlink" Id="rId176"/>
    <Relationship TargetMode="External" Target="https://resh.edu.ru/" Type="http://schemas.openxmlformats.org/officeDocument/2006/relationships/hyperlink" Id="rId177"/>
    <Relationship TargetMode="External" Target="https://resh.edu.ru/" Type="http://schemas.openxmlformats.org/officeDocument/2006/relationships/hyperlink" Id="rId178"/>
    <Relationship TargetMode="External" Target="https://resh.edu.ru/" Type="http://schemas.openxmlformats.org/officeDocument/2006/relationships/hyperlink" Id="rId179"/>
    <Relationship TargetMode="External" Target="https://resh.edu.ru/" Type="http://schemas.openxmlformats.org/officeDocument/2006/relationships/hyperlink" Id="rId180"/>
    <Relationship TargetMode="External" Target="https://resh.edu.ru/" Type="http://schemas.openxmlformats.org/officeDocument/2006/relationships/hyperlink" Id="rId181"/>
    <Relationship TargetMode="External" Target="https://resh.edu.ru/" Type="http://schemas.openxmlformats.org/officeDocument/2006/relationships/hyperlink" Id="rId182"/>
    <Relationship TargetMode="External" Target="https://resh.edu.ru/" Type="http://schemas.openxmlformats.org/officeDocument/2006/relationships/hyperlink" Id="rId183"/>
    <Relationship TargetMode="External" Target="https://resh.edu.ru/" Type="http://schemas.openxmlformats.org/officeDocument/2006/relationships/hyperlink" Id="rId184"/>
    <Relationship TargetMode="External" Target="https://resh.edu.ru/" Type="http://schemas.openxmlformats.org/officeDocument/2006/relationships/hyperlink" Id="rId185"/>
    <Relationship TargetMode="External" Target="https://resh.edu.ru/" Type="http://schemas.openxmlformats.org/officeDocument/2006/relationships/hyperlink" Id="rId186"/>
    <Relationship TargetMode="External" Target="https://resh.edu.ru/" Type="http://schemas.openxmlformats.org/officeDocument/2006/relationships/hyperlink" Id="rId187"/>
    <Relationship TargetMode="External" Target="https://resh.edu.ru/" Type="http://schemas.openxmlformats.org/officeDocument/2006/relationships/hyperlink" Id="rId188"/>
    <Relationship TargetMode="External" Target="https://resh.edu.ru/" Type="http://schemas.openxmlformats.org/officeDocument/2006/relationships/hyperlink" Id="rId189"/>
    <Relationship TargetMode="External" Target="https://resh.edu.ru/" Type="http://schemas.openxmlformats.org/officeDocument/2006/relationships/hyperlink" Id="rId190"/>
    <Relationship TargetMode="External" Target="https://resh.edu.ru/" Type="http://schemas.openxmlformats.org/officeDocument/2006/relationships/hyperlink" Id="rId191"/>
    <Relationship TargetMode="External" Target="https://resh.edu.ru/" Type="http://schemas.openxmlformats.org/officeDocument/2006/relationships/hyperlink" Id="rId192"/>
    <Relationship TargetMode="External" Target="https://resh.edu.ru/" Type="http://schemas.openxmlformats.org/officeDocument/2006/relationships/hyperlink" Id="rId193"/>
    <Relationship TargetMode="External" Target="https://resh.edu.ru/" Type="http://schemas.openxmlformats.org/officeDocument/2006/relationships/hyperlink" Id="rId194"/>
    <Relationship TargetMode="External" Target="https://resh.edu.ru/" Type="http://schemas.openxmlformats.org/officeDocument/2006/relationships/hyperlink" Id="rId195"/>
    <Relationship TargetMode="External" Target="https://resh.edu.ru/" Type="http://schemas.openxmlformats.org/officeDocument/2006/relationships/hyperlink" Id="rId196"/>
    <Relationship TargetMode="External" Target="https://resh.edu.ru/" Type="http://schemas.openxmlformats.org/officeDocument/2006/relationships/hyperlink" Id="rId197"/>
    <Relationship TargetMode="External" Target="https://resh.edu.ru/" Type="http://schemas.openxmlformats.org/officeDocument/2006/relationships/hyperlink" Id="rId198"/>
    <Relationship TargetMode="External" Target="https://resh.edu.ru/" Type="http://schemas.openxmlformats.org/officeDocument/2006/relationships/hyperlink" Id="rId199"/>
    <Relationship TargetMode="External" Target="https://resh.edu.ru/" Type="http://schemas.openxmlformats.org/officeDocument/2006/relationships/hyperlink" Id="rId200"/>
    <Relationship TargetMode="External" Target="https://resh.edu.ru/" Type="http://schemas.openxmlformats.org/officeDocument/2006/relationships/hyperlink" Id="rId201"/>
    <Relationship TargetMode="External" Target="https://resh.edu.ru/" Type="http://schemas.openxmlformats.org/officeDocument/2006/relationships/hyperlink" Id="rId202"/>
    <Relationship TargetMode="External" Target="https://resh.edu.ru/" Type="http://schemas.openxmlformats.org/officeDocument/2006/relationships/hyperlink" Id="rId203"/>
    <Relationship TargetMode="External" Target="https://resh.edu.ru/" Type="http://schemas.openxmlformats.org/officeDocument/2006/relationships/hyperlink" Id="rId204"/>
    <Relationship TargetMode="External" Target="https://resh.edu.ru/" Type="http://schemas.openxmlformats.org/officeDocument/2006/relationships/hyperlink" Id="rId205"/>
    <Relationship TargetMode="External" Target="https://resh.edu.ru/" Type="http://schemas.openxmlformats.org/officeDocument/2006/relationships/hyperlink" Id="rId206"/>
    <Relationship TargetMode="External" Target="https://resh.edu.ru/" Type="http://schemas.openxmlformats.org/officeDocument/2006/relationships/hyperlink" Id="rId207"/>
    <Relationship TargetMode="External" Target="https://www.gto.ru/" Type="http://schemas.openxmlformats.org/officeDocument/2006/relationships/hyperlink" Id="rId208"/>
    <Relationship TargetMode="External" Target="https://www.gto.ru/" Type="http://schemas.openxmlformats.org/officeDocument/2006/relationships/hyperlink" Id="rId209"/>
    <Relationship TargetMode="External" Target="https://www.gto.ru/" Type="http://schemas.openxmlformats.org/officeDocument/2006/relationships/hyperlink" Id="rId210"/>
    <Relationship TargetMode="External" Target="https://www.gto.ru/" Type="http://schemas.openxmlformats.org/officeDocument/2006/relationships/hyperlink" Id="rId211"/>
    <Relationship TargetMode="External" Target="https://www.gto.ru/" Type="http://schemas.openxmlformats.org/officeDocument/2006/relationships/hyperlink" Id="rId212"/>
    <Relationship TargetMode="External" Target="https://www.gto.ru/" Type="http://schemas.openxmlformats.org/officeDocument/2006/relationships/hyperlink" Id="rId213"/>
    <Relationship TargetMode="External" Target="https://www.gto.ru/" Type="http://schemas.openxmlformats.org/officeDocument/2006/relationships/hyperlink" Id="rId214"/>
    <Relationship TargetMode="External" Target="https://www.gto.ru/" Type="http://schemas.openxmlformats.org/officeDocument/2006/relationships/hyperlink" Id="rId215"/>
    <Relationship TargetMode="External" Target="https://www.gto.ru/" Type="http://schemas.openxmlformats.org/officeDocument/2006/relationships/hyperlink" Id="rId216"/>
    <Relationship TargetMode="External" Target="https://www.gto.ru/" Type="http://schemas.openxmlformats.org/officeDocument/2006/relationships/hyperlink" Id="rId217"/>
    <Relationship TargetMode="External" Target="https://www.gto.ru/" Type="http://schemas.openxmlformats.org/officeDocument/2006/relationships/hyperlink" Id="rId218"/>
    <Relationship TargetMode="External" Target="https://www.gto.ru/" Type="http://schemas.openxmlformats.org/officeDocument/2006/relationships/hyperlink" Id="rId219"/>
    <Relationship TargetMode="External" Target="https://www.gto.ru/" Type="http://schemas.openxmlformats.org/officeDocument/2006/relationships/hyperlink" Id="rId220"/>
    <Relationship TargetMode="External" Target="https://www.gto.ru/" Type="http://schemas.openxmlformats.org/officeDocument/2006/relationships/hyperlink" Id="rId221"/>
    <Relationship TargetMode="External" Target="https://www.gto.ru/" Type="http://schemas.openxmlformats.org/officeDocument/2006/relationships/hyperlink" Id="rId222"/>
    <Relationship TargetMode="External" Target="https://www.gto.ru/" Type="http://schemas.openxmlformats.org/officeDocument/2006/relationships/hyperlink" Id="rId223"/>
    <Relationship TargetMode="External" Target="https://www.gto.ru/" Type="http://schemas.openxmlformats.org/officeDocument/2006/relationships/hyperlink" Id="rId224"/>
    <Relationship TargetMode="External" Target="http://www.school.edu.ru" Type="http://schemas.openxmlformats.org/officeDocument/2006/relationships/hyperlink" Id="rId225"/>
    <Relationship TargetMode="External" Target="http://www.uchi.ru" Type="http://schemas.openxmlformats.org/officeDocument/2006/relationships/hyperlink" Id="rId226"/>
    <Relationship TargetMode="External" Target="http://www.uchi.ru/" Type="http://schemas.openxmlformats.org/officeDocument/2006/relationships/hyperlink" Id="rId227"/>
    <Relationship TargetMode="External" Target="http://www.school.edu.ru/" Type="http://schemas.openxmlformats.org/officeDocument/2006/relationships/hyperlink" Id="rId228"/>
    <Relationship TargetMode="External" Target="http://www.uchi.ru/" Type="http://schemas.openxmlformats.org/officeDocument/2006/relationships/hyperlink" Id="rId229"/>
    <Relationship TargetMode="External" Target="http://www.uchi.ru/" Type="http://schemas.openxmlformats.org/officeDocument/2006/relationships/hyperlink" Id="rId230"/>
    <Relationship TargetMode="External" Target="http://www.uchi.ru/" Type="http://schemas.openxmlformats.org/officeDocument/2006/relationships/hyperlink" Id="rId231"/>
    <Relationship TargetMode="External" Target="http://www.school.edu.ru/" Type="http://schemas.openxmlformats.org/officeDocument/2006/relationships/hyperlink" Id="rId232"/>
    <Relationship TargetMode="External" Target="http://www.uchi.ru/" Type="http://schemas.openxmlformats.org/officeDocument/2006/relationships/hyperlink" Id="rId233"/>
    <Relationship TargetMode="External" Target="http://www.uchi.ru/" Type="http://schemas.openxmlformats.org/officeDocument/2006/relationships/hyperlink" Id="rId234"/>
    <Relationship TargetMode="External" Target="https://resh.edu.ru/" Type="http://schemas.openxmlformats.org/officeDocument/2006/relationships/hyperlink" Id="rId235"/>
    <Relationship TargetMode="External" Target="http://www.school.edu.ru/" Type="http://schemas.openxmlformats.org/officeDocument/2006/relationships/hyperlink" Id="rId236"/>
    <Relationship TargetMode="External" Target="https://resh.edu.ru/" Type="http://schemas.openxmlformats.org/officeDocument/2006/relationships/hyperlink" Id="rId237"/>
    <Relationship TargetMode="External" Target="https://resh.edu.ru/" Type="http://schemas.openxmlformats.org/officeDocument/2006/relationships/hyperlink" Id="rId238"/>
    <Relationship TargetMode="External" Target="https://resh.edu.ru/" Type="http://schemas.openxmlformats.org/officeDocument/2006/relationships/hyperlink" Id="rId239"/>
    <Relationship TargetMode="External" Target="https://resh.edu.ru/" Type="http://schemas.openxmlformats.org/officeDocument/2006/relationships/hyperlink" Id="rId240"/>
    <Relationship TargetMode="External" Target="https://resh.edu.ru/" Type="http://schemas.openxmlformats.org/officeDocument/2006/relationships/hyperlink" Id="rId241"/>
    <Relationship TargetMode="External" Target="https://resh.edu.ru/" Type="http://schemas.openxmlformats.org/officeDocument/2006/relationships/hyperlink" Id="rId242"/>
    <Relationship TargetMode="External" Target="http://www.school.edu.ru/" Type="http://schemas.openxmlformats.org/officeDocument/2006/relationships/hyperlink" Id="rId243"/>
    <Relationship TargetMode="External" Target="https://resh.edu.ru/" Type="http://schemas.openxmlformats.org/officeDocument/2006/relationships/hyperlink" Id="rId244"/>
    <Relationship TargetMode="External" Target="http://www.uchi.ru/" Type="http://schemas.openxmlformats.org/officeDocument/2006/relationships/hyperlink" Id="rId245"/>
    <Relationship TargetMode="External" Target="http://www.uchi.ru/" Type="http://schemas.openxmlformats.org/officeDocument/2006/relationships/hyperlink" Id="rId246"/>
    <Relationship TargetMode="External" Target="https://resh.edu.ru/" Type="http://schemas.openxmlformats.org/officeDocument/2006/relationships/hyperlink" Id="rId247"/>
    <Relationship TargetMode="External" Target="http://www.school.edu.ru/" Type="http://schemas.openxmlformats.org/officeDocument/2006/relationships/hyperlink" Id="rId248"/>
    <Relationship TargetMode="External" Target="https://resh.edu.ru/" Type="http://schemas.openxmlformats.org/officeDocument/2006/relationships/hyperlink" Id="rId249"/>
    <Relationship TargetMode="External" Target="http://www.uchi.ru/" Type="http://schemas.openxmlformats.org/officeDocument/2006/relationships/hyperlink" Id="rId250"/>
    <Relationship TargetMode="External" Target="https://resh.edu.ru/" Type="http://schemas.openxmlformats.org/officeDocument/2006/relationships/hyperlink" Id="rId251"/>
    <Relationship TargetMode="External" Target="http://www.school.edu.ru/" Type="http://schemas.openxmlformats.org/officeDocument/2006/relationships/hyperlink" Id="rId252"/>
    <Relationship TargetMode="External" Target="https://resh.edu.ru/" Type="http://schemas.openxmlformats.org/officeDocument/2006/relationships/hyperlink" Id="rId253"/>
    <Relationship TargetMode="External" Target="http://www.uchi.ru/" Type="http://schemas.openxmlformats.org/officeDocument/2006/relationships/hyperlink" Id="rId254"/>
    <Relationship TargetMode="External" Target="https://resh.edu.ru/" Type="http://schemas.openxmlformats.org/officeDocument/2006/relationships/hyperlink" Id="rId255"/>
    <Relationship TargetMode="External" Target="http://www.school.edu.ru/" Type="http://schemas.openxmlformats.org/officeDocument/2006/relationships/hyperlink" Id="rId256"/>
    <Relationship TargetMode="External" Target="https://resh.edu.ru/" Type="http://schemas.openxmlformats.org/officeDocument/2006/relationships/hyperlink" Id="rId257"/>
    <Relationship TargetMode="External" Target="http://www.uchi.ru/" Type="http://schemas.openxmlformats.org/officeDocument/2006/relationships/hyperlink" Id="rId258"/>
    <Relationship TargetMode="External" Target="https://resh.edu.ru/" Type="http://schemas.openxmlformats.org/officeDocument/2006/relationships/hyperlink" Id="rId259"/>
    <Relationship TargetMode="External" Target="http://www.school.edu.ru/" Type="http://schemas.openxmlformats.org/officeDocument/2006/relationships/hyperlink" Id="rId260"/>
    <Relationship TargetMode="External" Target="http://www.uchi.ru/" Type="http://schemas.openxmlformats.org/officeDocument/2006/relationships/hyperlink" Id="rId261"/>
    <Relationship TargetMode="External" Target="https://resh.edu.ru/" Type="http://schemas.openxmlformats.org/officeDocument/2006/relationships/hyperlink" Id="rId262"/>
    <Relationship TargetMode="External" Target="http://www.school.edu.ru/" Type="http://schemas.openxmlformats.org/officeDocument/2006/relationships/hyperlink" Id="rId263"/>
    <Relationship TargetMode="External" Target="https://resh.edu.ru/" Type="http://schemas.openxmlformats.org/officeDocument/2006/relationships/hyperlink" Id="rId264"/>
    <Relationship TargetMode="External" Target="https://resh.edu.ru/" Type="http://schemas.openxmlformats.org/officeDocument/2006/relationships/hyperlink" Id="rId265"/>
    <Relationship TargetMode="External" Target="http://www.school.edu.ru/" Type="http://schemas.openxmlformats.org/officeDocument/2006/relationships/hyperlink" Id="rId266"/>
    <Relationship TargetMode="External" Target="https://resh.edu.ru/" Type="http://schemas.openxmlformats.org/officeDocument/2006/relationships/hyperlink" Id="rId267"/>
    <Relationship TargetMode="External" Target="https://resh.edu.ru/" Type="http://schemas.openxmlformats.org/officeDocument/2006/relationships/hyperlink" Id="rId268"/>
    <Relationship TargetMode="External" Target="http://www.uchi.ru/" Type="http://schemas.openxmlformats.org/officeDocument/2006/relationships/hyperlink" Id="rId269"/>
    <Relationship TargetMode="External" Target="https://resh.edu.ru/" Type="http://schemas.openxmlformats.org/officeDocument/2006/relationships/hyperlink" Id="rId270"/>
    <Relationship TargetMode="External" Target="http://www.uchi.ru/" Type="http://schemas.openxmlformats.org/officeDocument/2006/relationships/hyperlink" Id="rId271"/>
    <Relationship TargetMode="External" Target="https://resh.edu.ru/" Type="http://schemas.openxmlformats.org/officeDocument/2006/relationships/hyperlink" Id="rId272"/>
    <Relationship TargetMode="External" Target="https://resh.edu.ru/" Type="http://schemas.openxmlformats.org/officeDocument/2006/relationships/hyperlink" Id="rId273"/>
    <Relationship TargetMode="External" Target="http://www.school.edu.ru/" Type="http://schemas.openxmlformats.org/officeDocument/2006/relationships/hyperlink" Id="rId274"/>
    <Relationship TargetMode="External" Target="https://resh.edu.ru/" Type="http://schemas.openxmlformats.org/officeDocument/2006/relationships/hyperlink" Id="rId275"/>
    <Relationship TargetMode="External" Target="http://www.school.edu.ru/" Type="http://schemas.openxmlformats.org/officeDocument/2006/relationships/hyperlink" Id="rId276"/>
    <Relationship TargetMode="External" Target="http://www.uchi.ru/" Type="http://schemas.openxmlformats.org/officeDocument/2006/relationships/hyperlink" Id="rId277"/>
    <Relationship TargetMode="External" Target="http://www.gto.ru/" Type="http://schemas.openxmlformats.org/officeDocument/2006/relationships/hyperlink" Id="rId278"/>
    <Relationship TargetMode="External" Target="http://www.gto.ru/" Type="http://schemas.openxmlformats.org/officeDocument/2006/relationships/hyperlink" Id="rId279"/>
    <Relationship TargetMode="External" Target="http://www.gto.ru/" Type="http://schemas.openxmlformats.org/officeDocument/2006/relationships/hyperlink" Id="rId280"/>
    <Relationship TargetMode="External" Target="http://www.gto.ru/" Type="http://schemas.openxmlformats.org/officeDocument/2006/relationships/hyperlink" Id="rId281"/>
    <Relationship TargetMode="External" Target="http://www.gto.ru/" Type="http://schemas.openxmlformats.org/officeDocument/2006/relationships/hyperlink" Id="rId282"/>
    <Relationship TargetMode="External" Target="http://www.gto.ru/" Type="http://schemas.openxmlformats.org/officeDocument/2006/relationships/hyperlink" Id="rId283"/>
    <Relationship TargetMode="External" Target="http://www.gto.ru/" Type="http://schemas.openxmlformats.org/officeDocument/2006/relationships/hyperlink" Id="rId284"/>
    <Relationship TargetMode="External" Target="http://www.gto.ru/" Type="http://schemas.openxmlformats.org/officeDocument/2006/relationships/hyperlink" Id="rId285"/>
    <Relationship TargetMode="External" Target="http://www.gto.ru/" Type="http://schemas.openxmlformats.org/officeDocument/2006/relationships/hyperlink" Id="rId286"/>
    <Relationship TargetMode="External" Target="http://www.gto.ru/" Type="http://schemas.openxmlformats.org/officeDocument/2006/relationships/hyperlink" Id="rId287"/>
    <Relationship TargetMode="External" Target="http://www.gto.ru/" Type="http://schemas.openxmlformats.org/officeDocument/2006/relationships/hyperlink" Id="rId288"/>
    <Relationship TargetMode="External" Target="http://www.gto.ru/" Type="http://schemas.openxmlformats.org/officeDocument/2006/relationships/hyperlink" Id="rId289"/>
    <Relationship TargetMode="External" Target="http://www.gto.ru/" Type="http://schemas.openxmlformats.org/officeDocument/2006/relationships/hyperlink" Id="rId290"/>
    <Relationship TargetMode="External" Target="http://www.gto.ru/" Type="http://schemas.openxmlformats.org/officeDocument/2006/relationships/hyperlink" Id="rId291"/>
    <Relationship TargetMode="External" Target="http://www.gto.ru/" Type="http://schemas.openxmlformats.org/officeDocument/2006/relationships/hyperlink" Id="rId292"/>
    <Relationship TargetMode="External" Target="https://resh.edu.ru/" Type="http://schemas.openxmlformats.org/officeDocument/2006/relationships/hyperlink" Id="rId293"/>
    <Relationship TargetMode="External" Target="http://www.school.edu.ru/" Type="http://schemas.openxmlformats.org/officeDocument/2006/relationships/hyperlink" Id="rId294"/>
    <Relationship TargetMode="External" Target="https://resh.edu.ru/" Type="http://schemas.openxmlformats.org/officeDocument/2006/relationships/hyperlink" Id="rId295"/>
    <Relationship TargetMode="External" Target="http://www.uchi.ru/" Type="http://schemas.openxmlformats.org/officeDocument/2006/relationships/hyperlink" Id="rId296"/>
    <Relationship TargetMode="External" Target="https://resh.edu.ru/" Type="http://schemas.openxmlformats.org/officeDocument/2006/relationships/hyperlink" Id="rId297"/>
    <Relationship TargetMode="External" Target="http://www.school.edu.ru/" Type="http://schemas.openxmlformats.org/officeDocument/2006/relationships/hyperlink" Id="rId298"/>
    <Relationship TargetMode="External" Target="http://www.uchi.ru/" Type="http://schemas.openxmlformats.org/officeDocument/2006/relationships/hyperlink" Id="rId299"/>
    <Relationship TargetMode="External" Target="https://resh.edu.ru/" Type="http://schemas.openxmlformats.org/officeDocument/2006/relationships/hyperlink" Id="rId300"/>
    <Relationship TargetMode="External" Target="http://www.uchi.ru/" Type="http://schemas.openxmlformats.org/officeDocument/2006/relationships/hyperlink" Id="rId301"/>
    <Relationship TargetMode="External" Target="http://www.school.edu.ru/" Type="http://schemas.openxmlformats.org/officeDocument/2006/relationships/hyperlink" Id="rId302"/>
    <Relationship TargetMode="External" Target="https://resh.edu.ru/" Type="http://schemas.openxmlformats.org/officeDocument/2006/relationships/hyperlink" Id="rId303"/>
    <Relationship TargetMode="External" Target="http://www.uchi.ru/" Type="http://schemas.openxmlformats.org/officeDocument/2006/relationships/hyperlink" Id="rId304"/>
    <Relationship TargetMode="External" Target="https://resh.edu.ru/" Type="http://schemas.openxmlformats.org/officeDocument/2006/relationships/hyperlink" Id="rId305"/>
    <Relationship TargetMode="External" Target="http://www.school.edu.ru/" Type="http://schemas.openxmlformats.org/officeDocument/2006/relationships/hyperlink" Id="rId306"/>
    <Relationship TargetMode="External" Target="http://www.uchi.ru/" Type="http://schemas.openxmlformats.org/officeDocument/2006/relationships/hyperlink" Id="rId307"/>
    <Relationship TargetMode="External" Target="https://resh.edu.ru/" Type="http://schemas.openxmlformats.org/officeDocument/2006/relationships/hyperlink" Id="rId308"/>
    <Relationship TargetMode="External" Target="http://www.school.edu.ru/" Type="http://schemas.openxmlformats.org/officeDocument/2006/relationships/hyperlink" Id="rId309"/>
    <Relationship TargetMode="External" Target="http://www.uchi.ru/" Type="http://schemas.openxmlformats.org/officeDocument/2006/relationships/hyperlink" Id="rId310"/>
    <Relationship TargetMode="External" Target="https://resh.edu.ru/" Type="http://schemas.openxmlformats.org/officeDocument/2006/relationships/hyperlink" Id="rId311"/>
    <Relationship TargetMode="External" Target="http://www.school.edu.ru/" Type="http://schemas.openxmlformats.org/officeDocument/2006/relationships/hyperlink" Id="rId312"/>
    <Relationship TargetMode="External" Target="https://resh.edu.ru/" Type="http://schemas.openxmlformats.org/officeDocument/2006/relationships/hyperlink" Id="rId313"/>
    <Relationship TargetMode="External" Target="http://www.uchi.ru/" Type="http://schemas.openxmlformats.org/officeDocument/2006/relationships/hyperlink" Id="rId314"/>
    <Relationship TargetMode="External" Target="https://resh.edu.ru/" Type="http://schemas.openxmlformats.org/officeDocument/2006/relationships/hyperlink" Id="rId315"/>
    <Relationship TargetMode="External" Target="http://www.uchi.ru/" Type="http://schemas.openxmlformats.org/officeDocument/2006/relationships/hyperlink" Id="rId316"/>
    <Relationship TargetMode="External" Target="https://resh.edu.ru/" Type="http://schemas.openxmlformats.org/officeDocument/2006/relationships/hyperlink" Id="rId317"/>
    <Relationship TargetMode="External" Target="http://www.school.edu.ru/" Type="http://schemas.openxmlformats.org/officeDocument/2006/relationships/hyperlink" Id="rId318"/>
    <Relationship TargetMode="External" Target="https://resh.edu.ru/" Type="http://schemas.openxmlformats.org/officeDocument/2006/relationships/hyperlink" Id="rId319"/>
    <Relationship TargetMode="External" Target="http://www.school.edu.ru/" Type="http://schemas.openxmlformats.org/officeDocument/2006/relationships/hyperlink" Id="rId320"/>
    <Relationship TargetMode="External" Target="https://resh.edu.ru/" Type="http://schemas.openxmlformats.org/officeDocument/2006/relationships/hyperlink" Id="rId321"/>
    <Relationship TargetMode="External" Target="http://www.uchi.ru/" Type="http://schemas.openxmlformats.org/officeDocument/2006/relationships/hyperlink" Id="rId322"/>
    <Relationship TargetMode="External" Target="https://resh.edu.ru/" Type="http://schemas.openxmlformats.org/officeDocument/2006/relationships/hyperlink" Id="rId323"/>
    <Relationship TargetMode="External" Target="http://www.school.edu.ru/" Type="http://schemas.openxmlformats.org/officeDocument/2006/relationships/hyperlink" Id="rId324"/>
    <Relationship TargetMode="External" Target="https://resh.edu.ru/" Type="http://schemas.openxmlformats.org/officeDocument/2006/relationships/hyperlink" Id="rId325"/>
    <Relationship TargetMode="External" Target="http://www.uchi.ru/" Type="http://schemas.openxmlformats.org/officeDocument/2006/relationships/hyperlink" Id="rId326"/>
    <Relationship TargetMode="External" Target="https://resh.edu.ru/" Type="http://schemas.openxmlformats.org/officeDocument/2006/relationships/hyperlink" Id="rId327"/>
    <Relationship TargetMode="External" Target="http://www.school.edu.ru/" Type="http://schemas.openxmlformats.org/officeDocument/2006/relationships/hyperlink" Id="rId328"/>
    <Relationship TargetMode="External" Target="https://resh.edu.ru/" Type="http://schemas.openxmlformats.org/officeDocument/2006/relationships/hyperlink" Id="rId329"/>
    <Relationship TargetMode="External" Target="http://www.uchi.ru/" Type="http://schemas.openxmlformats.org/officeDocument/2006/relationships/hyperlink" Id="rId330"/>
    <Relationship TargetMode="External" Target="http://www.uchi.ru/" Type="http://schemas.openxmlformats.org/officeDocument/2006/relationships/hyperlink" Id="rId331"/>
    <Relationship TargetMode="External" Target="http://www.school.edu.ru/" Type="http://schemas.openxmlformats.org/officeDocument/2006/relationships/hyperlink" Id="rId332"/>
    <Relationship TargetMode="External" Target="https://resh.edu.ru/" Type="http://schemas.openxmlformats.org/officeDocument/2006/relationships/hyperlink" Id="rId333"/>
    <Relationship TargetMode="External" Target="http://www.uchi.ru/" Type="http://schemas.openxmlformats.org/officeDocument/2006/relationships/hyperlink" Id="rId334"/>
    <Relationship TargetMode="External" Target="https://resh.edu.ru/" Type="http://schemas.openxmlformats.org/officeDocument/2006/relationships/hyperlink" Id="rId335"/>
    <Relationship TargetMode="External" Target="http://www.school.edu.ru/" Type="http://schemas.openxmlformats.org/officeDocument/2006/relationships/hyperlink" Id="rId336"/>
    <Relationship TargetMode="External" Target="https://resh.edu.ru/" Type="http://schemas.openxmlformats.org/officeDocument/2006/relationships/hyperlink" Id="rId337"/>
    <Relationship TargetMode="External" Target="http://www.uchi.ru/" Type="http://schemas.openxmlformats.org/officeDocument/2006/relationships/hyperlink" Id="rId338"/>
    <Relationship TargetMode="External" Target="https://resh.edu.ru/" Type="http://schemas.openxmlformats.org/officeDocument/2006/relationships/hyperlink" Id="rId339"/>
    <Relationship TargetMode="External" Target="http://www.school.edu.ru/" Type="http://schemas.openxmlformats.org/officeDocument/2006/relationships/hyperlink" Id="rId340"/>
    <Relationship TargetMode="External" Target="http://www.uchi.ru/" Type="http://schemas.openxmlformats.org/officeDocument/2006/relationships/hyperlink" Id="rId341"/>
    <Relationship TargetMode="External" Target="https://resh.edu.ru/" Type="http://schemas.openxmlformats.org/officeDocument/2006/relationships/hyperlink" Id="rId342"/>
    <Relationship TargetMode="External" Target="http://www.school.edu.ru/" Type="http://schemas.openxmlformats.org/officeDocument/2006/relationships/hyperlink" Id="rId343"/>
    <Relationship TargetMode="External" Target="http://www.uchi.ru/" Type="http://schemas.openxmlformats.org/officeDocument/2006/relationships/hyperlink" Id="rId344"/>
    <Relationship TargetMode="External" Target="http://www.gto.ru/" Type="http://schemas.openxmlformats.org/officeDocument/2006/relationships/hyperlink" Id="rId345"/>
    <Relationship TargetMode="External" Target="http://www.gto.ru/" Type="http://schemas.openxmlformats.org/officeDocument/2006/relationships/hyperlink" Id="rId346"/>
    <Relationship TargetMode="External" Target="http://www.gto.ru/" Type="http://schemas.openxmlformats.org/officeDocument/2006/relationships/hyperlink" Id="rId347"/>
    <Relationship TargetMode="External" Target="http://www.gto.ru/" Type="http://schemas.openxmlformats.org/officeDocument/2006/relationships/hyperlink" Id="rId348"/>
    <Relationship TargetMode="External" Target="http://www.gto.ru/" Type="http://schemas.openxmlformats.org/officeDocument/2006/relationships/hyperlink" Id="rId349"/>
    <Relationship TargetMode="External" Target="http://www.gto.ru/" Type="http://schemas.openxmlformats.org/officeDocument/2006/relationships/hyperlink" Id="rId350"/>
    <Relationship TargetMode="External" Target="http://www.gto.ru/" Type="http://schemas.openxmlformats.org/officeDocument/2006/relationships/hyperlink" Id="rId351"/>
    <Relationship TargetMode="External" Target="http://www.gto.ru/" Type="http://schemas.openxmlformats.org/officeDocument/2006/relationships/hyperlink" Id="rId352"/>
    <Relationship TargetMode="External" Target="http://www.gto.ru/" Type="http://schemas.openxmlformats.org/officeDocument/2006/relationships/hyperlink" Id="rId353"/>
    <Relationship TargetMode="External" Target="http://www.gto.ru/" Type="http://schemas.openxmlformats.org/officeDocument/2006/relationships/hyperlink" Id="rId354"/>
    <Relationship TargetMode="External" Target="http://www.gto.ru/" Type="http://schemas.openxmlformats.org/officeDocument/2006/relationships/hyperlink" Id="rId355"/>
    <Relationship TargetMode="External" Target="http://www.gto.ru/" Type="http://schemas.openxmlformats.org/officeDocument/2006/relationships/hyperlink" Id="rId356"/>
    <Relationship TargetMode="External" Target="http://www.gto.ru/" Type="http://schemas.openxmlformats.org/officeDocument/2006/relationships/hyperlink" Id="rId357"/>
    <Relationship TargetMode="External" Target="http://www.gto.ru/" Type="http://schemas.openxmlformats.org/officeDocument/2006/relationships/hyperlink" Id="rId358"/>
    <Relationship TargetMode="External" Target="http://www.gto.ru/" Type="http://schemas.openxmlformats.org/officeDocument/2006/relationships/hyperlink" Id="rId359"/>
    <Relationship TargetMode="External" Target="http://www.school.edu.ru/" Type="http://schemas.openxmlformats.org/officeDocument/2006/relationships/hyperlink" Id="rId360"/>
    <Relationship TargetMode="External" Target="http://www.uchi.ru/" Type="http://schemas.openxmlformats.org/officeDocument/2006/relationships/hyperlink" Id="rId361"/>
    <Relationship TargetMode="External" Target="http://www.school.edu.ru/" Type="http://schemas.openxmlformats.org/officeDocument/2006/relationships/hyperlink" Id="rId362"/>
    <Relationship TargetMode="External" Target="https://resh.edu.ru/" Type="http://schemas.openxmlformats.org/officeDocument/2006/relationships/hyperlink" Id="rId363"/>
    <Relationship TargetMode="External" Target="http://www.uchi.ru/" Type="http://schemas.openxmlformats.org/officeDocument/2006/relationships/hyperlink" Id="rId364"/>
    <Relationship TargetMode="External" Target="http://www.school.edu.ru/" Type="http://schemas.openxmlformats.org/officeDocument/2006/relationships/hyperlink" Id="rId365"/>
    <Relationship TargetMode="External" Target="https://resh.edu.ru/" Type="http://schemas.openxmlformats.org/officeDocument/2006/relationships/hyperlink" Id="rId366"/>
    <Relationship TargetMode="External" Target="http://www.uchi.ru/" Type="http://schemas.openxmlformats.org/officeDocument/2006/relationships/hyperlink" Id="rId367"/>
    <Relationship TargetMode="External" Target="https://resh.edu.ru/" Type="http://schemas.openxmlformats.org/officeDocument/2006/relationships/hyperlink" Id="rId368"/>
    <Relationship TargetMode="External" Target="https://resh.edu.ru/" Type="http://schemas.openxmlformats.org/officeDocument/2006/relationships/hyperlink" Id="rId369"/>
    <Relationship TargetMode="External" Target="http://www.school.edu.ru/" Type="http://schemas.openxmlformats.org/officeDocument/2006/relationships/hyperlink" Id="rId370"/>
    <Relationship TargetMode="External" Target="https://resh.edu.ru/" Type="http://schemas.openxmlformats.org/officeDocument/2006/relationships/hyperlink" Id="rId371"/>
    <Relationship TargetMode="External" Target="http://www.uchi.ru/" Type="http://schemas.openxmlformats.org/officeDocument/2006/relationships/hyperlink" Id="rId372"/>
    <Relationship TargetMode="External" Target="https://resh.edu.ru/" Type="http://schemas.openxmlformats.org/officeDocument/2006/relationships/hyperlink" Id="rId373"/>
    <Relationship TargetMode="External" Target="http://www.school.edu.ru/" Type="http://schemas.openxmlformats.org/officeDocument/2006/relationships/hyperlink" Id="rId374"/>
    <Relationship TargetMode="External" Target="https://resh.edu.ru/" Type="http://schemas.openxmlformats.org/officeDocument/2006/relationships/hyperlink" Id="rId375"/>
    <Relationship TargetMode="External" Target="http://www.uchi.ru/" Type="http://schemas.openxmlformats.org/officeDocument/2006/relationships/hyperlink" Id="rId376"/>
    <Relationship TargetMode="External" Target="http://www.school.edu.ru/" Type="http://schemas.openxmlformats.org/officeDocument/2006/relationships/hyperlink" Id="rId377"/>
    <Relationship TargetMode="External" Target="https://resh.edu.ru/" Type="http://schemas.openxmlformats.org/officeDocument/2006/relationships/hyperlink" Id="rId378"/>
    <Relationship TargetMode="External" Target="https://resh.edu.ru/" Type="http://schemas.openxmlformats.org/officeDocument/2006/relationships/hyperlink" Id="rId379"/>
    <Relationship TargetMode="External" Target="https://resh.edu.ru/" Type="http://schemas.openxmlformats.org/officeDocument/2006/relationships/hyperlink" Id="rId380"/>
    <Relationship TargetMode="External" Target="https://resh.edu.ru/" Type="http://schemas.openxmlformats.org/officeDocument/2006/relationships/hyperlink" Id="rId381"/>
    <Relationship TargetMode="External" Target="http://www.school.edu.ru/" Type="http://schemas.openxmlformats.org/officeDocument/2006/relationships/hyperlink" Id="rId382"/>
    <Relationship TargetMode="External" Target="https://resh.edu.ru/" Type="http://schemas.openxmlformats.org/officeDocument/2006/relationships/hyperlink" Id="rId383"/>
    <Relationship TargetMode="External" Target="http://www.uchi.ru/" Type="http://schemas.openxmlformats.org/officeDocument/2006/relationships/hyperlink" Id="rId384"/>
    <Relationship TargetMode="External" Target="https://resh.edu.ru/" Type="http://schemas.openxmlformats.org/officeDocument/2006/relationships/hyperlink" Id="rId385"/>
    <Relationship TargetMode="External" Target="http://www.school.edu.ru/" Type="http://schemas.openxmlformats.org/officeDocument/2006/relationships/hyperlink" Id="rId386"/>
    <Relationship TargetMode="External" Target="https://resh.edu.ru/" Type="http://schemas.openxmlformats.org/officeDocument/2006/relationships/hyperlink" Id="rId387"/>
    <Relationship TargetMode="External" Target="http://www.uchi.ru/" Type="http://schemas.openxmlformats.org/officeDocument/2006/relationships/hyperlink" Id="rId388"/>
    <Relationship TargetMode="External" Target="https://resh.edu.ru/" Type="http://schemas.openxmlformats.org/officeDocument/2006/relationships/hyperlink" Id="rId389"/>
    <Relationship TargetMode="External" Target="http://www.uchi.ru/" Type="http://schemas.openxmlformats.org/officeDocument/2006/relationships/hyperlink" Id="rId390"/>
    <Relationship TargetMode="External" Target="http://www.school.edu.ru/" Type="http://schemas.openxmlformats.org/officeDocument/2006/relationships/hyperlink" Id="rId391"/>
    <Relationship TargetMode="External" Target="http://www.school.edu.ru/" Type="http://schemas.openxmlformats.org/officeDocument/2006/relationships/hyperlink" Id="rId392"/>
    <Relationship TargetMode="External" Target="https://resh.edu.ru/" Type="http://schemas.openxmlformats.org/officeDocument/2006/relationships/hyperlink" Id="rId393"/>
    <Relationship TargetMode="External" Target="http://www.uchi.ru/" Type="http://schemas.openxmlformats.org/officeDocument/2006/relationships/hyperlink" Id="rId394"/>
    <Relationship TargetMode="External" Target="https://resh.edu.ru/" Type="http://schemas.openxmlformats.org/officeDocument/2006/relationships/hyperlink" Id="rId395"/>
    <Relationship TargetMode="External" Target="http://www.school.edu.ru/" Type="http://schemas.openxmlformats.org/officeDocument/2006/relationships/hyperlink" Id="rId396"/>
    <Relationship TargetMode="External" Target="https://resh.edu.ru/" Type="http://schemas.openxmlformats.org/officeDocument/2006/relationships/hyperlink" Id="rId397"/>
    <Relationship TargetMode="External" Target="http://www.uchi.ru/" Type="http://schemas.openxmlformats.org/officeDocument/2006/relationships/hyperlink" Id="rId398"/>
    <Relationship TargetMode="External" Target="https://resh.edu.ru/" Type="http://schemas.openxmlformats.org/officeDocument/2006/relationships/hyperlink" Id="rId399"/>
    <Relationship TargetMode="External" Target="http://www.uchi.ru/" Type="http://schemas.openxmlformats.org/officeDocument/2006/relationships/hyperlink" Id="rId400"/>
    <Relationship TargetMode="External" Target="http://www.school.edu.ru/" Type="http://schemas.openxmlformats.org/officeDocument/2006/relationships/hyperlink" Id="rId401"/>
    <Relationship TargetMode="External" Target="https://resh.edu.ru/" Type="http://schemas.openxmlformats.org/officeDocument/2006/relationships/hyperlink" Id="rId402"/>
    <Relationship TargetMode="External" Target="http://www.school.edu.ru/" Type="http://schemas.openxmlformats.org/officeDocument/2006/relationships/hyperlink" Id="rId403"/>
    <Relationship TargetMode="External" Target="https://resh.edu.ru/" Type="http://schemas.openxmlformats.org/officeDocument/2006/relationships/hyperlink" Id="rId404"/>
    <Relationship TargetMode="External" Target="http://www.uchi.ru/" Type="http://schemas.openxmlformats.org/officeDocument/2006/relationships/hyperlink" Id="rId405"/>
    <Relationship TargetMode="External" Target="https://resh.edu.ru/" Type="http://schemas.openxmlformats.org/officeDocument/2006/relationships/hyperlink" Id="rId406"/>
    <Relationship TargetMode="External" Target="http://www.school.edu.ru/" Type="http://schemas.openxmlformats.org/officeDocument/2006/relationships/hyperlink" Id="rId407"/>
    <Relationship TargetMode="External" Target="http://www.uchi.ru/" Type="http://schemas.openxmlformats.org/officeDocument/2006/relationships/hyperlink" Id="rId408"/>
    <Relationship TargetMode="External" Target="https://resh.edu.ru/" Type="http://schemas.openxmlformats.org/officeDocument/2006/relationships/hyperlink" Id="rId409"/>
    <Relationship TargetMode="External" Target="http://www.school.edu.ru/" Type="http://schemas.openxmlformats.org/officeDocument/2006/relationships/hyperlink" Id="rId410"/>
    <Relationship TargetMode="External" Target="https://resh.edu.ru/" Type="http://schemas.openxmlformats.org/officeDocument/2006/relationships/hyperlink" Id="rId411"/>
    <Relationship TargetMode="External" Target="http://www.uchi.ru/" Type="http://schemas.openxmlformats.org/officeDocument/2006/relationships/hyperlink" Id="rId412"/>
    <Relationship TargetMode="External" Target="http://www.gto.ru/" Type="http://schemas.openxmlformats.org/officeDocument/2006/relationships/hyperlink" Id="rId413"/>
    <Relationship TargetMode="External" Target="http://www.gto.ru/" Type="http://schemas.openxmlformats.org/officeDocument/2006/relationships/hyperlink" Id="rId414"/>
    <Relationship TargetMode="External" Target="http://www.gto.ru/" Type="http://schemas.openxmlformats.org/officeDocument/2006/relationships/hyperlink" Id="rId415"/>
    <Relationship TargetMode="External" Target="http://www.gto.ru/" Type="http://schemas.openxmlformats.org/officeDocument/2006/relationships/hyperlink" Id="rId416"/>
    <Relationship TargetMode="External" Target="http://www.gto.ru/" Type="http://schemas.openxmlformats.org/officeDocument/2006/relationships/hyperlink" Id="rId417"/>
    <Relationship TargetMode="External" Target="http://www.gto.ru/" Type="http://schemas.openxmlformats.org/officeDocument/2006/relationships/hyperlink" Id="rId418"/>
    <Relationship TargetMode="External" Target="http://www.gto.ru/" Type="http://schemas.openxmlformats.org/officeDocument/2006/relationships/hyperlink" Id="rId419"/>
    <Relationship TargetMode="External" Target="http://www.gto.ru/" Type="http://schemas.openxmlformats.org/officeDocument/2006/relationships/hyperlink" Id="rId420"/>
    <Relationship TargetMode="External" Target="http://www.gto.ru/" Type="http://schemas.openxmlformats.org/officeDocument/2006/relationships/hyperlink" Id="rId421"/>
    <Relationship TargetMode="External" Target="http://www.gto.ru/" Type="http://schemas.openxmlformats.org/officeDocument/2006/relationships/hyperlink" Id="rId422"/>
    <Relationship TargetMode="External" Target="http://www.gto.ru/" Type="http://schemas.openxmlformats.org/officeDocument/2006/relationships/hyperlink" Id="rId423"/>
    <Relationship TargetMode="External" Target="http://www.gto.ru/" Type="http://schemas.openxmlformats.org/officeDocument/2006/relationships/hyperlink" Id="rId424"/>
    <Relationship TargetMode="External" Target="http://www.gto.ru/" Type="http://schemas.openxmlformats.org/officeDocument/2006/relationships/hyperlink" Id="rId425"/>
    <Relationship TargetMode="External" Target="http://www.gto.ru" Type="http://schemas.openxmlformats.org/officeDocument/2006/relationships/hyperlink" Id="rId42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